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237733" w:rsidRPr="002E229C" w:rsidP="00805891">
      <w:pPr>
        <w:jc w:val="center"/>
        <w:rPr>
          <w:rFonts w:ascii="Times New Roman" w:hAnsi="Times New Roman"/>
          <w:b/>
          <w:sz w:val="30"/>
          <w:szCs w:val="30"/>
        </w:rPr>
      </w:pPr>
      <w:r>
        <w:rPr>
          <w:rFonts w:ascii="Times New Roman" w:hAnsi="Times New Roman"/>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59pt;margin-top:847pt;mso-position-horizontal-relative:page;mso-position-vertical-relative:top-margin-area;position:absolute;width:35pt;z-index:251658240">
            <v:imagedata r:id="rId4" o:title=""/>
          </v:shape>
        </w:pict>
      </w:r>
      <w:r w:rsidRPr="002E229C">
        <w:rPr>
          <w:rFonts w:ascii="Times New Roman" w:hAnsi="Times New Roman"/>
          <w:b/>
          <w:sz w:val="30"/>
          <w:szCs w:val="30"/>
        </w:rPr>
        <w:t>七年级</w:t>
      </w:r>
      <w:r w:rsidRPr="002E229C">
        <w:rPr>
          <w:rFonts w:ascii="Times New Roman" w:hAnsi="Times New Roman"/>
          <w:b/>
          <w:sz w:val="30"/>
          <w:szCs w:val="30"/>
        </w:rPr>
        <w:t>(</w:t>
      </w:r>
      <w:r w:rsidRPr="002E229C">
        <w:rPr>
          <w:rFonts w:ascii="Times New Roman" w:hAnsi="Times New Roman"/>
          <w:b/>
          <w:sz w:val="30"/>
          <w:szCs w:val="30"/>
        </w:rPr>
        <w:t>下</w:t>
      </w:r>
      <w:r w:rsidRPr="002E229C">
        <w:rPr>
          <w:rFonts w:ascii="Times New Roman" w:hAnsi="Times New Roman"/>
          <w:b/>
          <w:sz w:val="30"/>
          <w:szCs w:val="30"/>
        </w:rPr>
        <w:t>)Unit 2</w:t>
      </w:r>
      <w:r w:rsidRPr="002E229C">
        <w:rPr>
          <w:rFonts w:ascii="Times New Roman" w:hAnsi="Times New Roman"/>
          <w:b/>
          <w:sz w:val="30"/>
          <w:szCs w:val="30"/>
        </w:rPr>
        <w:t>能力测试题</w:t>
      </w:r>
    </w:p>
    <w:p w:rsidR="00F403CB" w:rsidRPr="002E229C" w:rsidP="00516A69">
      <w:pPr>
        <w:jc w:val="center"/>
        <w:rPr>
          <w:rFonts w:ascii="Times New Roman" w:hAnsi="Times New Roman"/>
          <w:b/>
          <w:sz w:val="30"/>
          <w:szCs w:val="30"/>
        </w:rPr>
      </w:pPr>
      <w:r w:rsidRPr="002E229C">
        <w:rPr>
          <w:rFonts w:ascii="Times New Roman" w:hAnsi="Times New Roman"/>
          <w:b/>
          <w:sz w:val="30"/>
          <w:szCs w:val="30"/>
        </w:rPr>
        <w:t>笔试部分</w:t>
      </w:r>
      <w:r w:rsidRPr="002E229C">
        <w:rPr>
          <w:rFonts w:ascii="Times New Roman" w:hAnsi="Times New Roman"/>
          <w:b/>
          <w:sz w:val="30"/>
          <w:szCs w:val="30"/>
        </w:rPr>
        <w:t>(85</w:t>
      </w:r>
      <w:r w:rsidRPr="002E229C" w:rsidR="00516A69">
        <w:rPr>
          <w:rFonts w:ascii="Times New Roman" w:hAnsi="Times New Roman"/>
          <w:b/>
          <w:sz w:val="30"/>
          <w:szCs w:val="30"/>
        </w:rPr>
        <w:t>分</w:t>
      </w:r>
      <w:r w:rsidRPr="002E229C" w:rsidR="00516A69">
        <w:rPr>
          <w:rFonts w:ascii="Times New Roman" w:hAnsi="Times New Roman"/>
          <w:b/>
          <w:sz w:val="30"/>
          <w:szCs w:val="30"/>
        </w:rPr>
        <w:t>)</w:t>
      </w:r>
    </w:p>
    <w:p w:rsidR="00F403CB" w:rsidRPr="002E229C" w:rsidP="00516A69">
      <w:pPr>
        <w:jc w:val="center"/>
        <w:rPr>
          <w:rFonts w:ascii="Times New Roman" w:hAnsi="Times New Roman"/>
          <w:b/>
          <w:sz w:val="30"/>
          <w:szCs w:val="30"/>
        </w:rPr>
      </w:pPr>
      <w:r w:rsidRPr="002E229C">
        <w:rPr>
          <w:rFonts w:ascii="Times New Roman" w:hAnsi="Times New Roman"/>
          <w:b/>
          <w:sz w:val="30"/>
          <w:szCs w:val="30"/>
        </w:rPr>
        <w:t>第一卷</w:t>
      </w:r>
      <w:r w:rsidRPr="002E229C" w:rsidR="00516A69">
        <w:rPr>
          <w:rFonts w:ascii="Times New Roman" w:hAnsi="Times New Roman"/>
          <w:b/>
          <w:sz w:val="30"/>
          <w:szCs w:val="30"/>
        </w:rPr>
        <w:t xml:space="preserve"> </w:t>
      </w:r>
      <w:r w:rsidRPr="002E229C">
        <w:rPr>
          <w:rFonts w:ascii="Times New Roman" w:hAnsi="Times New Roman"/>
          <w:b/>
          <w:sz w:val="30"/>
          <w:szCs w:val="30"/>
        </w:rPr>
        <w:t>选择题</w:t>
      </w:r>
      <w:r w:rsidRPr="002E229C">
        <w:rPr>
          <w:rFonts w:ascii="Times New Roman" w:hAnsi="Times New Roman"/>
          <w:b/>
          <w:sz w:val="30"/>
          <w:szCs w:val="30"/>
        </w:rPr>
        <w:t>(55</w:t>
      </w:r>
      <w:r w:rsidRPr="002E229C" w:rsidR="00516A69">
        <w:rPr>
          <w:rFonts w:ascii="Times New Roman" w:hAnsi="Times New Roman"/>
          <w:b/>
          <w:sz w:val="30"/>
          <w:szCs w:val="30"/>
        </w:rPr>
        <w:t>分</w:t>
      </w:r>
      <w:r w:rsidRPr="002E229C" w:rsidR="00516A69">
        <w:rPr>
          <w:rFonts w:ascii="Times New Roman" w:hAnsi="Times New Roman"/>
          <w:b/>
          <w:sz w:val="30"/>
          <w:szCs w:val="30"/>
        </w:rPr>
        <w:t>)</w:t>
      </w:r>
    </w:p>
    <w:p w:rsidR="00F403CB" w:rsidRPr="002E229C" w:rsidP="00F403CB">
      <w:pPr>
        <w:rPr>
          <w:rFonts w:ascii="Times New Roman" w:hAnsi="Times New Roman"/>
          <w:sz w:val="24"/>
          <w:szCs w:val="24"/>
        </w:rPr>
      </w:pPr>
      <w:r w:rsidRPr="002E229C">
        <w:rPr>
          <w:rFonts w:ascii="Times New Roman" w:hAnsi="Times New Roman"/>
          <w:b/>
          <w:sz w:val="24"/>
          <w:szCs w:val="24"/>
        </w:rPr>
        <w:t>I</w:t>
      </w:r>
      <w:r w:rsidRPr="002E229C" w:rsidR="00516A69">
        <w:rPr>
          <w:rFonts w:ascii="Times New Roman" w:hAnsi="Times New Roman"/>
          <w:b/>
          <w:sz w:val="24"/>
          <w:szCs w:val="24"/>
        </w:rPr>
        <w:t>.</w:t>
      </w:r>
      <w:r w:rsidRPr="002E229C" w:rsidR="00516A69">
        <w:rPr>
          <w:rFonts w:ascii="Times New Roman" w:hAnsi="Times New Roman"/>
          <w:b/>
          <w:sz w:val="24"/>
          <w:szCs w:val="24"/>
        </w:rPr>
        <w:t>词汇测试。</w:t>
      </w:r>
      <w:r w:rsidRPr="002E229C" w:rsidR="00516A69">
        <w:rPr>
          <w:rFonts w:ascii="Times New Roman" w:hAnsi="Times New Roman"/>
          <w:sz w:val="24"/>
          <w:szCs w:val="24"/>
        </w:rPr>
        <w:t>(</w:t>
      </w:r>
      <w:r w:rsidRPr="002E229C">
        <w:rPr>
          <w:rFonts w:ascii="Times New Roman" w:hAnsi="Times New Roman"/>
          <w:sz w:val="24"/>
          <w:szCs w:val="24"/>
        </w:rPr>
        <w:t>10</w:t>
      </w:r>
      <w:r w:rsidRPr="002E229C" w:rsidR="00516A69">
        <w:rPr>
          <w:rFonts w:ascii="Times New Roman" w:hAnsi="Times New Roman"/>
          <w:sz w:val="24"/>
          <w:szCs w:val="24"/>
        </w:rPr>
        <w:t>分</w:t>
      </w:r>
      <w:r w:rsidRPr="002E229C" w:rsidR="00516A69">
        <w:rPr>
          <w:rFonts w:ascii="Times New Roman" w:hAnsi="Times New Roman"/>
          <w:sz w:val="24"/>
          <w:szCs w:val="24"/>
        </w:rPr>
        <w:t>)</w:t>
      </w:r>
    </w:p>
    <w:p w:rsidR="00F403CB" w:rsidRPr="002E229C" w:rsidP="00F403CB">
      <w:pPr>
        <w:rPr>
          <w:rFonts w:ascii="Times New Roman" w:hAnsi="Times New Roman"/>
          <w:sz w:val="24"/>
          <w:szCs w:val="24"/>
        </w:rPr>
      </w:pPr>
      <w:r w:rsidRPr="002E229C">
        <w:rPr>
          <w:rFonts w:ascii="Times New Roman" w:hAnsi="Times New Roman"/>
          <w:sz w:val="24"/>
          <w:szCs w:val="24"/>
        </w:rPr>
        <w:t>i)</w:t>
      </w:r>
      <w:r w:rsidRPr="002E229C">
        <w:rPr>
          <w:rFonts w:ascii="Times New Roman" w:hAnsi="Times New Roman"/>
          <w:sz w:val="24"/>
          <w:szCs w:val="24"/>
        </w:rPr>
        <w:t>从下面每小题的</w:t>
      </w:r>
      <w:r w:rsidRPr="002E229C">
        <w:rPr>
          <w:rFonts w:ascii="Times New Roman" w:hAnsi="Times New Roman"/>
          <w:sz w:val="24"/>
          <w:szCs w:val="24"/>
        </w:rPr>
        <w:t>A</w:t>
      </w:r>
      <w:r w:rsidRPr="002E229C">
        <w:rPr>
          <w:rFonts w:ascii="Times New Roman" w:hAnsi="Times New Roman"/>
          <w:sz w:val="24"/>
          <w:szCs w:val="24"/>
        </w:rPr>
        <w:t>、</w:t>
      </w:r>
      <w:r w:rsidRPr="002E229C">
        <w:rPr>
          <w:rFonts w:ascii="Times New Roman" w:hAnsi="Times New Roman"/>
          <w:sz w:val="24"/>
          <w:szCs w:val="24"/>
        </w:rPr>
        <w:t>B</w:t>
      </w:r>
      <w:r w:rsidRPr="002E229C">
        <w:rPr>
          <w:rFonts w:ascii="Times New Roman" w:hAnsi="Times New Roman"/>
          <w:sz w:val="24"/>
          <w:szCs w:val="24"/>
        </w:rPr>
        <w:t>、</w:t>
      </w:r>
      <w:r w:rsidRPr="002E229C">
        <w:rPr>
          <w:rFonts w:ascii="Times New Roman" w:hAnsi="Times New Roman"/>
          <w:sz w:val="24"/>
          <w:szCs w:val="24"/>
        </w:rPr>
        <w:t>C</w:t>
      </w:r>
      <w:r w:rsidRPr="002E229C">
        <w:rPr>
          <w:rFonts w:ascii="Times New Roman" w:hAnsi="Times New Roman"/>
          <w:sz w:val="24"/>
          <w:szCs w:val="24"/>
        </w:rPr>
        <w:t>三个选项中选出可以替换划线部分的最佳选项</w:t>
      </w:r>
      <w:r w:rsidRPr="002E229C" w:rsidR="00516A69">
        <w:rPr>
          <w:rFonts w:ascii="Times New Roman" w:hAnsi="Times New Roman"/>
          <w:sz w:val="24"/>
          <w:szCs w:val="24"/>
        </w:rPr>
        <w:t>。</w:t>
      </w:r>
      <w:r w:rsidRPr="002E229C">
        <w:rPr>
          <w:rFonts w:ascii="Times New Roman" w:hAnsi="Times New Roman"/>
          <w:sz w:val="24"/>
          <w:szCs w:val="24"/>
        </w:rPr>
        <w:t>(</w:t>
      </w:r>
      <w:r w:rsidRPr="002E229C">
        <w:rPr>
          <w:rFonts w:ascii="Times New Roman" w:hAnsi="Times New Roman"/>
          <w:sz w:val="24"/>
          <w:szCs w:val="24"/>
        </w:rPr>
        <w:t>共</w:t>
      </w:r>
      <w:r w:rsidRPr="002E229C">
        <w:rPr>
          <w:rFonts w:ascii="Times New Roman" w:hAnsi="Times New Roman"/>
          <w:sz w:val="24"/>
          <w:szCs w:val="24"/>
        </w:rPr>
        <w:t>5</w:t>
      </w:r>
      <w:r w:rsidRPr="002E229C">
        <w:rPr>
          <w:rFonts w:ascii="Times New Roman" w:hAnsi="Times New Roman"/>
          <w:sz w:val="24"/>
          <w:szCs w:val="24"/>
        </w:rPr>
        <w:t>小题，每小题</w:t>
      </w:r>
      <w:r w:rsidRPr="002E229C">
        <w:rPr>
          <w:rFonts w:ascii="Times New Roman" w:hAnsi="Times New Roman"/>
          <w:sz w:val="24"/>
          <w:szCs w:val="24"/>
        </w:rPr>
        <w:t>1</w:t>
      </w:r>
      <w:r w:rsidRPr="002E229C" w:rsidR="00516A69">
        <w:rPr>
          <w:rFonts w:ascii="Times New Roman" w:hAnsi="Times New Roman"/>
          <w:sz w:val="24"/>
          <w:szCs w:val="24"/>
        </w:rPr>
        <w:t>分</w:t>
      </w:r>
      <w:r w:rsidRPr="002E229C" w:rsidR="00516A69">
        <w:rPr>
          <w:rFonts w:ascii="Times New Roman" w:hAnsi="Times New Roman"/>
          <w:sz w:val="24"/>
          <w:szCs w:val="24"/>
        </w:rPr>
        <w:t>)</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()1. </w:t>
      </w:r>
      <w:r w:rsidRPr="002E229C" w:rsidR="00516A69">
        <w:rPr>
          <w:rFonts w:ascii="Times New Roman" w:hAnsi="Times New Roman"/>
          <w:sz w:val="24"/>
          <w:szCs w:val="24"/>
        </w:rPr>
        <w:t>—</w:t>
      </w:r>
      <w:r w:rsidRPr="002E229C">
        <w:rPr>
          <w:rFonts w:ascii="Times New Roman" w:hAnsi="Times New Roman"/>
          <w:sz w:val="24"/>
          <w:szCs w:val="24"/>
        </w:rPr>
        <w:t xml:space="preserve"> What will you do after you </w:t>
      </w:r>
      <w:r w:rsidRPr="002E229C">
        <w:rPr>
          <w:rFonts w:ascii="Times New Roman" w:hAnsi="Times New Roman"/>
          <w:sz w:val="24"/>
          <w:szCs w:val="24"/>
          <w:u w:val="single"/>
        </w:rPr>
        <w:t>finish</w:t>
      </w:r>
      <w:r w:rsidRPr="002E229C">
        <w:rPr>
          <w:rFonts w:ascii="Times New Roman" w:hAnsi="Times New Roman"/>
          <w:sz w:val="24"/>
          <w:szCs w:val="24"/>
        </w:rPr>
        <w:t xml:space="preserve"> your homework?</w:t>
      </w:r>
    </w:p>
    <w:p w:rsidR="00F403CB" w:rsidRPr="002E229C" w:rsidP="00F403CB">
      <w:pPr>
        <w:rPr>
          <w:rFonts w:ascii="Times New Roman" w:hAnsi="Times New Roman"/>
          <w:sz w:val="24"/>
          <w:szCs w:val="24"/>
        </w:rPr>
      </w:pPr>
      <w:r w:rsidRPr="002E229C">
        <w:rPr>
          <w:rFonts w:ascii="Times New Roman" w:hAnsi="Times New Roman"/>
          <w:sz w:val="24"/>
          <w:szCs w:val="24"/>
        </w:rPr>
        <w:t>—</w:t>
      </w:r>
      <w:r w:rsidRPr="002E229C">
        <w:rPr>
          <w:rFonts w:ascii="Times New Roman" w:hAnsi="Times New Roman"/>
          <w:sz w:val="24"/>
          <w:szCs w:val="24"/>
        </w:rPr>
        <w:t xml:space="preserve"> I have no idea. What about you?</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complete</w:t>
      </w:r>
      <w:r w:rsidRPr="002E229C">
        <w:rPr>
          <w:rFonts w:ascii="Times New Roman" w:hAnsi="Times New Roman"/>
          <w:sz w:val="24"/>
          <w:szCs w:val="24"/>
        </w:rPr>
        <w:tab/>
        <w:t>B. take</w:t>
      </w:r>
    </w:p>
    <w:p w:rsidR="00F403CB" w:rsidRPr="002E229C" w:rsidP="00F403CB">
      <w:pPr>
        <w:rPr>
          <w:rFonts w:ascii="Times New Roman" w:hAnsi="Times New Roman"/>
          <w:sz w:val="24"/>
          <w:szCs w:val="24"/>
        </w:rPr>
      </w:pPr>
      <w:r w:rsidRPr="002E229C">
        <w:rPr>
          <w:rFonts w:ascii="Times New Roman" w:hAnsi="Times New Roman"/>
          <w:sz w:val="24"/>
          <w:szCs w:val="24"/>
        </w:rPr>
        <w:t>C. start</w:t>
      </w:r>
    </w:p>
    <w:p w:rsidR="00F403CB" w:rsidRPr="002E229C" w:rsidP="00F403CB">
      <w:pPr>
        <w:rPr>
          <w:rFonts w:ascii="Times New Roman" w:hAnsi="Times New Roman"/>
          <w:sz w:val="24"/>
          <w:szCs w:val="24"/>
        </w:rPr>
      </w:pPr>
      <w:r w:rsidRPr="002E229C">
        <w:rPr>
          <w:rFonts w:ascii="Times New Roman" w:hAnsi="Times New Roman"/>
          <w:sz w:val="24"/>
          <w:szCs w:val="24"/>
        </w:rPr>
        <w:t>()2. — Tina, do you like to live in cities?</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—No. I </w:t>
      </w:r>
      <w:r w:rsidRPr="002E229C">
        <w:rPr>
          <w:rFonts w:ascii="Times New Roman" w:hAnsi="Times New Roman"/>
          <w:sz w:val="24"/>
          <w:szCs w:val="24"/>
          <w:u w:val="single"/>
        </w:rPr>
        <w:t>prefer to</w:t>
      </w:r>
      <w:r w:rsidRPr="002E229C">
        <w:rPr>
          <w:rFonts w:ascii="Times New Roman" w:hAnsi="Times New Roman"/>
          <w:sz w:val="24"/>
          <w:szCs w:val="24"/>
        </w:rPr>
        <w:t xml:space="preserve"> live in the countryside. I like the fresh air and quiet life there.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start to ... better B. like to ... better</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want to ... better</w:t>
      </w:r>
    </w:p>
    <w:p w:rsidR="00F403CB" w:rsidRPr="002E229C" w:rsidP="00F403CB">
      <w:pPr>
        <w:rPr>
          <w:rFonts w:ascii="Times New Roman" w:hAnsi="Times New Roman"/>
          <w:sz w:val="24"/>
          <w:szCs w:val="24"/>
        </w:rPr>
      </w:pPr>
      <w:r w:rsidRPr="002E229C">
        <w:rPr>
          <w:rFonts w:ascii="Times New Roman" w:hAnsi="Times New Roman"/>
          <w:sz w:val="24"/>
          <w:szCs w:val="24"/>
        </w:rPr>
        <w:t>()3. — What are you going to do, Sam?</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—I am going to go to the </w:t>
      </w:r>
      <w:r w:rsidRPr="002E229C">
        <w:rPr>
          <w:rFonts w:ascii="Times New Roman" w:hAnsi="Times New Roman"/>
          <w:sz w:val="24"/>
          <w:szCs w:val="24"/>
          <w:u w:val="single"/>
        </w:rPr>
        <w:t>store</w:t>
      </w:r>
      <w:r w:rsidRPr="002E229C">
        <w:rPr>
          <w:rFonts w:ascii="Times New Roman" w:hAnsi="Times New Roman"/>
          <w:sz w:val="24"/>
          <w:szCs w:val="24"/>
        </w:rPr>
        <w:t xml:space="preserve"> near my house to buy some milk.</w:t>
      </w:r>
    </w:p>
    <w:p w:rsidR="00F403CB" w:rsidRPr="002E229C" w:rsidP="00F403CB">
      <w:pPr>
        <w:rPr>
          <w:rFonts w:ascii="Times New Roman" w:hAnsi="Times New Roman"/>
          <w:sz w:val="24"/>
          <w:szCs w:val="24"/>
        </w:rPr>
      </w:pPr>
      <w:r w:rsidRPr="002E229C">
        <w:rPr>
          <w:rFonts w:ascii="Times New Roman" w:hAnsi="Times New Roman"/>
          <w:sz w:val="24"/>
          <w:szCs w:val="24"/>
        </w:rPr>
        <w:t>A. flat</w:t>
      </w:r>
      <w:r w:rsidRPr="002E229C">
        <w:rPr>
          <w:rFonts w:ascii="Times New Roman" w:hAnsi="Times New Roman"/>
          <w:sz w:val="24"/>
          <w:szCs w:val="24"/>
        </w:rPr>
        <w:tab/>
        <w:t xml:space="preserve">B. </w:t>
      </w:r>
      <w:r w:rsidRPr="002E229C">
        <w:rPr>
          <w:rFonts w:ascii="Times New Roman" w:hAnsi="Times New Roman"/>
          <w:sz w:val="24"/>
          <w:szCs w:val="24"/>
        </w:rPr>
        <w:t>garden</w:t>
      </w:r>
    </w:p>
    <w:p w:rsidR="00F403CB" w:rsidRPr="002E229C" w:rsidP="00F403CB">
      <w:pPr>
        <w:rPr>
          <w:rFonts w:ascii="Times New Roman" w:hAnsi="Times New Roman"/>
          <w:sz w:val="24"/>
          <w:szCs w:val="24"/>
        </w:rPr>
      </w:pPr>
      <w:r w:rsidRPr="002E229C">
        <w:rPr>
          <w:rFonts w:ascii="Times New Roman" w:hAnsi="Times New Roman"/>
          <w:sz w:val="24"/>
          <w:szCs w:val="24"/>
        </w:rPr>
        <w:t>C. shop</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()4. </w:t>
      </w:r>
      <w:r w:rsidRPr="002E229C" w:rsidR="00516A69">
        <w:rPr>
          <w:rFonts w:ascii="Times New Roman" w:hAnsi="Times New Roman"/>
          <w:sz w:val="24"/>
          <w:szCs w:val="24"/>
        </w:rPr>
        <w:t>—</w:t>
      </w:r>
      <w:r w:rsidRPr="002E229C">
        <w:rPr>
          <w:rFonts w:ascii="Times New Roman" w:hAnsi="Times New Roman"/>
          <w:sz w:val="24"/>
          <w:szCs w:val="24"/>
        </w:rPr>
        <w:t xml:space="preserve"> What do you think of your new English teacher?</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—He is </w:t>
      </w:r>
      <w:r w:rsidRPr="002E229C">
        <w:rPr>
          <w:rFonts w:ascii="Times New Roman" w:hAnsi="Times New Roman"/>
          <w:sz w:val="24"/>
          <w:szCs w:val="24"/>
          <w:u w:val="single"/>
        </w:rPr>
        <w:t>excellent</w:t>
      </w:r>
      <w:r w:rsidRPr="002E229C">
        <w:rPr>
          <w:rFonts w:ascii="Times New Roman" w:hAnsi="Times New Roman"/>
          <w:sz w:val="24"/>
          <w:szCs w:val="24"/>
        </w:rPr>
        <w:t>. All of my classmates like him very much.</w:t>
      </w:r>
    </w:p>
    <w:p w:rsidR="00F403CB" w:rsidRPr="002E229C" w:rsidP="00F403CB">
      <w:pPr>
        <w:rPr>
          <w:rFonts w:ascii="Times New Roman" w:hAnsi="Times New Roman"/>
          <w:sz w:val="24"/>
          <w:szCs w:val="24"/>
        </w:rPr>
      </w:pPr>
      <w:r w:rsidRPr="002E229C">
        <w:rPr>
          <w:rFonts w:ascii="Times New Roman" w:hAnsi="Times New Roman"/>
          <w:sz w:val="24"/>
          <w:szCs w:val="24"/>
        </w:rPr>
        <w:t>A. very good</w:t>
      </w:r>
      <w:r w:rsidRPr="002E229C">
        <w:rPr>
          <w:rFonts w:ascii="Times New Roman" w:hAnsi="Times New Roman"/>
          <w:sz w:val="24"/>
          <w:szCs w:val="24"/>
        </w:rPr>
        <w:tab/>
        <w:t xml:space="preserve">B. </w:t>
      </w:r>
      <w:r w:rsidRPr="002E229C">
        <w:rPr>
          <w:rFonts w:ascii="Times New Roman" w:hAnsi="Times New Roman"/>
          <w:sz w:val="24"/>
          <w:szCs w:val="24"/>
        </w:rPr>
        <w:t>very healthy</w:t>
      </w:r>
    </w:p>
    <w:p w:rsidR="00F403CB" w:rsidRPr="002E229C" w:rsidP="00F403CB">
      <w:pPr>
        <w:rPr>
          <w:rFonts w:ascii="Times New Roman" w:hAnsi="Times New Roman"/>
          <w:sz w:val="24"/>
          <w:szCs w:val="24"/>
        </w:rPr>
      </w:pPr>
      <w:r w:rsidRPr="002E229C">
        <w:rPr>
          <w:rFonts w:ascii="Times New Roman" w:hAnsi="Times New Roman"/>
          <w:sz w:val="24"/>
          <w:szCs w:val="24"/>
        </w:rPr>
        <w:t>C. very different</w:t>
      </w:r>
    </w:p>
    <w:p w:rsidR="00516A69" w:rsidRPr="002E229C" w:rsidP="00F403CB">
      <w:pPr>
        <w:rPr>
          <w:rFonts w:ascii="Times New Roman" w:hAnsi="Times New Roman"/>
          <w:sz w:val="24"/>
          <w:szCs w:val="24"/>
        </w:rPr>
      </w:pPr>
      <w:r w:rsidRPr="002E229C">
        <w:rPr>
          <w:rFonts w:ascii="Times New Roman" w:hAnsi="Times New Roman"/>
          <w:sz w:val="24"/>
          <w:szCs w:val="24"/>
        </w:rPr>
        <w:t xml:space="preserve">()5. — This city is </w:t>
      </w:r>
      <w:r w:rsidRPr="002E229C">
        <w:rPr>
          <w:rFonts w:ascii="Times New Roman" w:hAnsi="Times New Roman"/>
          <w:sz w:val="24"/>
          <w:szCs w:val="24"/>
          <w:u w:val="single"/>
        </w:rPr>
        <w:t>fam</w:t>
      </w:r>
      <w:r w:rsidRPr="002E229C">
        <w:rPr>
          <w:rFonts w:ascii="Times New Roman" w:hAnsi="Times New Roman"/>
          <w:sz w:val="24"/>
          <w:szCs w:val="24"/>
          <w:u w:val="single"/>
        </w:rPr>
        <w:t>ous for</w:t>
      </w:r>
      <w:r w:rsidRPr="002E229C">
        <w:rPr>
          <w:rFonts w:ascii="Times New Roman" w:hAnsi="Times New Roman"/>
          <w:sz w:val="24"/>
          <w:szCs w:val="24"/>
        </w:rPr>
        <w:t xml:space="preserve"> its beautiful beaches.</w:t>
      </w:r>
    </w:p>
    <w:p w:rsidR="00F403CB" w:rsidRPr="002E229C" w:rsidP="00F403CB">
      <w:pPr>
        <w:rPr>
          <w:rFonts w:ascii="Times New Roman" w:hAnsi="Times New Roman"/>
          <w:sz w:val="24"/>
          <w:szCs w:val="24"/>
        </w:rPr>
      </w:pPr>
      <w:r w:rsidRPr="002E229C">
        <w:rPr>
          <w:rFonts w:ascii="Times New Roman" w:hAnsi="Times New Roman"/>
          <w:sz w:val="24"/>
          <w:szCs w:val="24"/>
        </w:rPr>
        <w:t>—Yes, many people come here for them.</w:t>
      </w:r>
    </w:p>
    <w:p w:rsidR="00F403CB" w:rsidRPr="002E229C" w:rsidP="00F403CB">
      <w:pPr>
        <w:rPr>
          <w:rFonts w:ascii="Times New Roman" w:hAnsi="Times New Roman"/>
          <w:sz w:val="24"/>
          <w:szCs w:val="24"/>
        </w:rPr>
      </w:pPr>
      <w:r w:rsidRPr="002E229C">
        <w:rPr>
          <w:rFonts w:ascii="Times New Roman" w:hAnsi="Times New Roman"/>
          <w:sz w:val="24"/>
          <w:szCs w:val="24"/>
        </w:rPr>
        <w:t>A. known for</w:t>
      </w:r>
      <w:r w:rsidRPr="002E229C">
        <w:rPr>
          <w:rFonts w:ascii="Times New Roman" w:hAnsi="Times New Roman"/>
          <w:sz w:val="24"/>
          <w:szCs w:val="24"/>
        </w:rPr>
        <w:tab/>
        <w:t xml:space="preserve">B. </w:t>
      </w:r>
      <w:r w:rsidRPr="002E229C">
        <w:rPr>
          <w:rFonts w:ascii="Times New Roman" w:hAnsi="Times New Roman"/>
          <w:sz w:val="24"/>
          <w:szCs w:val="24"/>
        </w:rPr>
        <w:t>good for</w:t>
      </w:r>
    </w:p>
    <w:p w:rsidR="00F403CB" w:rsidRPr="002E229C" w:rsidP="00F403CB">
      <w:pPr>
        <w:rPr>
          <w:rFonts w:ascii="Times New Roman" w:hAnsi="Times New Roman"/>
          <w:sz w:val="24"/>
          <w:szCs w:val="24"/>
        </w:rPr>
      </w:pPr>
      <w:r w:rsidRPr="002E229C">
        <w:rPr>
          <w:rFonts w:ascii="Times New Roman" w:hAnsi="Times New Roman"/>
          <w:sz w:val="24"/>
          <w:szCs w:val="24"/>
        </w:rPr>
        <w:t>C. important for</w:t>
      </w:r>
    </w:p>
    <w:p w:rsidR="00F403CB" w:rsidRPr="002E229C" w:rsidP="00F403CB">
      <w:pPr>
        <w:rPr>
          <w:rFonts w:ascii="Times New Roman" w:hAnsi="Times New Roman"/>
          <w:sz w:val="24"/>
          <w:szCs w:val="24"/>
        </w:rPr>
      </w:pPr>
      <w:r w:rsidRPr="002E229C">
        <w:rPr>
          <w:rFonts w:ascii="Times New Roman" w:hAnsi="Times New Roman"/>
          <w:sz w:val="24"/>
          <w:szCs w:val="24"/>
        </w:rPr>
        <w:t>ii)</w:t>
      </w:r>
      <w:r w:rsidRPr="002E229C">
        <w:rPr>
          <w:rFonts w:ascii="Times New Roman" w:hAnsi="Times New Roman"/>
          <w:sz w:val="24"/>
          <w:szCs w:val="24"/>
        </w:rPr>
        <w:t>根据句子意思，从下面每小题的</w:t>
      </w:r>
      <w:r w:rsidRPr="002E229C">
        <w:rPr>
          <w:rFonts w:ascii="Times New Roman" w:hAnsi="Times New Roman"/>
          <w:sz w:val="24"/>
          <w:szCs w:val="24"/>
        </w:rPr>
        <w:t>A</w:t>
      </w:r>
      <w:r w:rsidRPr="002E229C">
        <w:rPr>
          <w:rFonts w:ascii="Times New Roman" w:hAnsi="Times New Roman"/>
          <w:sz w:val="24"/>
          <w:szCs w:val="24"/>
        </w:rPr>
        <w:t>、</w:t>
      </w:r>
      <w:r w:rsidRPr="002E229C">
        <w:rPr>
          <w:rFonts w:ascii="Times New Roman" w:hAnsi="Times New Roman"/>
          <w:sz w:val="24"/>
          <w:szCs w:val="24"/>
        </w:rPr>
        <w:t>B</w:t>
      </w:r>
      <w:r w:rsidRPr="002E229C">
        <w:rPr>
          <w:rFonts w:ascii="Times New Roman" w:hAnsi="Times New Roman"/>
          <w:sz w:val="24"/>
          <w:szCs w:val="24"/>
        </w:rPr>
        <w:t>、</w:t>
      </w:r>
      <w:r w:rsidRPr="002E229C">
        <w:rPr>
          <w:rFonts w:ascii="Times New Roman" w:hAnsi="Times New Roman"/>
          <w:sz w:val="24"/>
          <w:szCs w:val="24"/>
        </w:rPr>
        <w:t>C</w:t>
      </w:r>
      <w:r w:rsidRPr="002E229C">
        <w:rPr>
          <w:rFonts w:ascii="Times New Roman" w:hAnsi="Times New Roman"/>
          <w:sz w:val="24"/>
          <w:szCs w:val="24"/>
        </w:rPr>
        <w:t>三</w:t>
      </w:r>
      <w:r w:rsidRPr="002E229C" w:rsidR="00516A69">
        <w:rPr>
          <w:rFonts w:ascii="Times New Roman" w:hAnsi="Times New Roman"/>
          <w:sz w:val="24"/>
          <w:szCs w:val="24"/>
        </w:rPr>
        <w:t>个选项中选出恰当的词语完成句子。</w:t>
      </w:r>
      <w:r w:rsidRPr="002E229C" w:rsidR="00516A69">
        <w:rPr>
          <w:rFonts w:ascii="Times New Roman" w:hAnsi="Times New Roman"/>
          <w:sz w:val="24"/>
          <w:szCs w:val="24"/>
        </w:rPr>
        <w:t>(</w:t>
      </w:r>
      <w:r w:rsidRPr="002E229C">
        <w:rPr>
          <w:rFonts w:ascii="Times New Roman" w:hAnsi="Times New Roman"/>
          <w:sz w:val="24"/>
          <w:szCs w:val="24"/>
        </w:rPr>
        <w:t>共</w:t>
      </w:r>
      <w:r w:rsidRPr="002E229C" w:rsidR="00516A69">
        <w:rPr>
          <w:rFonts w:ascii="Times New Roman" w:hAnsi="Times New Roman"/>
          <w:sz w:val="24"/>
          <w:szCs w:val="24"/>
        </w:rPr>
        <w:t>5</w:t>
      </w:r>
      <w:r w:rsidRPr="002E229C">
        <w:rPr>
          <w:rFonts w:ascii="Times New Roman" w:hAnsi="Times New Roman"/>
          <w:sz w:val="24"/>
          <w:szCs w:val="24"/>
        </w:rPr>
        <w:t>小题，每小题</w:t>
      </w:r>
      <w:r w:rsidRPr="002E229C">
        <w:rPr>
          <w:rFonts w:ascii="Times New Roman" w:hAnsi="Times New Roman"/>
          <w:sz w:val="24"/>
          <w:szCs w:val="24"/>
        </w:rPr>
        <w:t>1</w:t>
      </w:r>
      <w:r w:rsidRPr="002E229C" w:rsidR="00516A69">
        <w:rPr>
          <w:rFonts w:ascii="Times New Roman" w:hAnsi="Times New Roman"/>
          <w:sz w:val="24"/>
          <w:szCs w:val="24"/>
        </w:rPr>
        <w:t>分</w:t>
      </w:r>
      <w:r w:rsidRPr="002E229C" w:rsidR="00516A69">
        <w:rPr>
          <w:rFonts w:ascii="Times New Roman" w:hAnsi="Times New Roman"/>
          <w:sz w:val="24"/>
          <w:szCs w:val="24"/>
        </w:rPr>
        <w:t>)</w:t>
      </w:r>
    </w:p>
    <w:p w:rsidR="00F403CB" w:rsidRPr="002E229C" w:rsidP="00F403CB">
      <w:pPr>
        <w:rPr>
          <w:rFonts w:ascii="Times New Roman" w:hAnsi="Times New Roman"/>
          <w:sz w:val="24"/>
          <w:szCs w:val="24"/>
        </w:rPr>
      </w:pPr>
      <w:r w:rsidRPr="002E229C">
        <w:rPr>
          <w:rFonts w:ascii="Times New Roman" w:hAnsi="Times New Roman"/>
          <w:sz w:val="24"/>
          <w:szCs w:val="24"/>
        </w:rPr>
        <w:t>()6. A</w:t>
      </w:r>
      <w:r w:rsidRPr="002E229C" w:rsidR="00516A69">
        <w:rPr>
          <w:rFonts w:ascii="Times New Roman" w:hAnsi="Times New Roman"/>
          <w:sz w:val="24"/>
          <w:szCs w:val="24"/>
        </w:rPr>
        <w:t xml:space="preserve"> ____________ </w:t>
      </w:r>
      <w:r w:rsidRPr="002E229C">
        <w:rPr>
          <w:rFonts w:ascii="Times New Roman" w:hAnsi="Times New Roman"/>
          <w:sz w:val="24"/>
          <w:szCs w:val="24"/>
        </w:rPr>
        <w:t>is a machine that carries people</w:t>
      </w:r>
      <w:r w:rsidRPr="002E229C" w:rsidR="00516A69">
        <w:rPr>
          <w:rFonts w:ascii="Times New Roman" w:hAnsi="Times New Roman"/>
          <w:sz w:val="24"/>
          <w:szCs w:val="24"/>
        </w:rPr>
        <w:t xml:space="preserve"> </w:t>
      </w:r>
      <w:r w:rsidRPr="002E229C">
        <w:rPr>
          <w:rFonts w:ascii="Times New Roman" w:hAnsi="Times New Roman"/>
          <w:sz w:val="24"/>
          <w:szCs w:val="24"/>
        </w:rPr>
        <w:t>up and down between the floors in a tall building.</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step</w:t>
      </w:r>
      <w:r w:rsidRPr="002E229C">
        <w:rPr>
          <w:rFonts w:ascii="Times New Roman" w:hAnsi="Times New Roman"/>
          <w:sz w:val="24"/>
          <w:szCs w:val="24"/>
        </w:rPr>
        <w:tab/>
        <w:t>B. tower</w:t>
      </w:r>
    </w:p>
    <w:p w:rsidR="00F403CB" w:rsidRPr="002E229C" w:rsidP="00F403CB">
      <w:pPr>
        <w:rPr>
          <w:rFonts w:ascii="Times New Roman" w:hAnsi="Times New Roman"/>
          <w:sz w:val="24"/>
          <w:szCs w:val="24"/>
        </w:rPr>
      </w:pPr>
      <w:r w:rsidRPr="002E229C">
        <w:rPr>
          <w:rFonts w:ascii="Times New Roman" w:hAnsi="Times New Roman"/>
          <w:sz w:val="24"/>
          <w:szCs w:val="24"/>
        </w:rPr>
        <w:t>C. lift</w:t>
      </w:r>
    </w:p>
    <w:p w:rsidR="00F403CB" w:rsidRPr="002E229C" w:rsidP="00F403CB">
      <w:pPr>
        <w:rPr>
          <w:rFonts w:ascii="Times New Roman" w:hAnsi="Times New Roman"/>
          <w:sz w:val="24"/>
          <w:szCs w:val="24"/>
        </w:rPr>
      </w:pPr>
      <w:r w:rsidRPr="002E229C">
        <w:rPr>
          <w:rFonts w:ascii="Times New Roman" w:hAnsi="Times New Roman"/>
          <w:sz w:val="24"/>
          <w:szCs w:val="24"/>
        </w:rPr>
        <w:t>()7. If a town, village, etc.</w:t>
      </w:r>
      <w:r w:rsidRPr="002E229C">
        <w:rPr>
          <w:rFonts w:ascii="Times New Roman" w:hAnsi="Times New Roman"/>
          <w:sz w:val="24"/>
          <w:szCs w:val="24"/>
        </w:rPr>
        <w:tab/>
      </w:r>
      <w:r w:rsidRPr="002E229C" w:rsidR="00516A69">
        <w:rPr>
          <w:rFonts w:ascii="Times New Roman" w:hAnsi="Times New Roman"/>
          <w:sz w:val="24"/>
          <w:szCs w:val="24"/>
        </w:rPr>
        <w:t xml:space="preserve">____________ </w:t>
      </w:r>
      <w:r w:rsidRPr="002E229C">
        <w:rPr>
          <w:rFonts w:ascii="Times New Roman" w:hAnsi="Times New Roman"/>
          <w:sz w:val="24"/>
          <w:szCs w:val="24"/>
        </w:rPr>
        <w:t>in a particular</w:t>
      </w:r>
      <w:r w:rsidRPr="002E229C" w:rsidR="00516A69">
        <w:rPr>
          <w:rFonts w:ascii="Times New Roman" w:hAnsi="Times New Roman"/>
          <w:sz w:val="24"/>
          <w:szCs w:val="24"/>
        </w:rPr>
        <w:t xml:space="preserve"> </w:t>
      </w:r>
      <w:r w:rsidRPr="002E229C">
        <w:rPr>
          <w:rFonts w:ascii="Times New Roman" w:hAnsi="Times New Roman"/>
          <w:sz w:val="24"/>
          <w:szCs w:val="24"/>
        </w:rPr>
        <w:t>(</w:t>
      </w:r>
      <w:r w:rsidRPr="002E229C" w:rsidR="00516A69">
        <w:rPr>
          <w:rFonts w:ascii="Times New Roman" w:hAnsi="Times New Roman"/>
          <w:sz w:val="24"/>
          <w:szCs w:val="24"/>
        </w:rPr>
        <w:t>特定的</w:t>
      </w:r>
      <w:r w:rsidRPr="002E229C" w:rsidR="00516A69">
        <w:rPr>
          <w:rFonts w:ascii="Times New Roman" w:hAnsi="Times New Roman"/>
          <w:sz w:val="24"/>
          <w:szCs w:val="24"/>
        </w:rPr>
        <w:t xml:space="preserve">) </w:t>
      </w:r>
      <w:r w:rsidRPr="002E229C">
        <w:rPr>
          <w:rFonts w:ascii="Times New Roman" w:hAnsi="Times New Roman"/>
          <w:sz w:val="24"/>
          <w:szCs w:val="24"/>
        </w:rPr>
        <w:t>place, it is in that place.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disappears</w:t>
      </w:r>
      <w:r w:rsidRPr="002E229C">
        <w:rPr>
          <w:rFonts w:ascii="Times New Roman" w:hAnsi="Times New Roman"/>
          <w:sz w:val="24"/>
          <w:szCs w:val="24"/>
        </w:rPr>
        <w:tab/>
        <w:t>B. lies</w:t>
      </w:r>
    </w:p>
    <w:p w:rsidR="00F403CB" w:rsidRPr="002E229C" w:rsidP="00F403CB">
      <w:pPr>
        <w:rPr>
          <w:rFonts w:ascii="Times New Roman" w:hAnsi="Times New Roman"/>
          <w:sz w:val="24"/>
          <w:szCs w:val="24"/>
        </w:rPr>
      </w:pPr>
      <w:r w:rsidRPr="002E229C">
        <w:rPr>
          <w:rFonts w:ascii="Times New Roman" w:hAnsi="Times New Roman"/>
          <w:sz w:val="24"/>
          <w:szCs w:val="24"/>
        </w:rPr>
        <w:t>C. picks</w:t>
      </w:r>
    </w:p>
    <w:p w:rsidR="00F403CB" w:rsidRPr="002E229C" w:rsidP="00F403CB">
      <w:pPr>
        <w:rPr>
          <w:rFonts w:ascii="Times New Roman" w:hAnsi="Times New Roman"/>
          <w:sz w:val="24"/>
          <w:szCs w:val="24"/>
        </w:rPr>
      </w:pPr>
      <w:r w:rsidRPr="002E229C">
        <w:rPr>
          <w:rFonts w:ascii="Times New Roman" w:hAnsi="Times New Roman"/>
          <w:sz w:val="24"/>
          <w:szCs w:val="24"/>
        </w:rPr>
        <w:t>()8. — Please give us your</w:t>
      </w:r>
      <w:r w:rsidRPr="002E229C" w:rsidR="00516A69">
        <w:rPr>
          <w:rFonts w:ascii="Times New Roman" w:hAnsi="Times New Roman"/>
          <w:sz w:val="24"/>
          <w:szCs w:val="24"/>
        </w:rPr>
        <w:t xml:space="preserve"> ____________</w:t>
      </w:r>
      <w:r w:rsidRPr="002E229C">
        <w:rPr>
          <w:rFonts w:ascii="Times New Roman" w:hAnsi="Times New Roman"/>
          <w:sz w:val="24"/>
          <w:szCs w:val="24"/>
        </w:rPr>
        <w:t>. We will</w:t>
      </w:r>
      <w:r w:rsidRPr="002E229C" w:rsidR="00516A69">
        <w:rPr>
          <w:rFonts w:ascii="Times New Roman" w:hAnsi="Times New Roman"/>
          <w:sz w:val="24"/>
          <w:szCs w:val="24"/>
        </w:rPr>
        <w:t xml:space="preserve"> </w:t>
      </w:r>
      <w:r w:rsidRPr="002E229C">
        <w:rPr>
          <w:rFonts w:ascii="Times New Roman" w:hAnsi="Times New Roman"/>
          <w:sz w:val="24"/>
          <w:szCs w:val="24"/>
        </w:rPr>
        <w:t>send the present to you as soon as</w:t>
      </w:r>
      <w:r w:rsidRPr="002E229C" w:rsidR="00516A69">
        <w:rPr>
          <w:rFonts w:ascii="Times New Roman" w:hAnsi="Times New Roman"/>
          <w:sz w:val="24"/>
          <w:szCs w:val="24"/>
        </w:rPr>
        <w:t xml:space="preserve"> </w:t>
      </w:r>
      <w:r w:rsidRPr="002E229C">
        <w:rPr>
          <w:rFonts w:ascii="Times New Roman" w:hAnsi="Times New Roman"/>
          <w:sz w:val="24"/>
          <w:szCs w:val="24"/>
        </w:rPr>
        <w:t>possible.</w:t>
      </w:r>
    </w:p>
    <w:p w:rsidR="00F403CB" w:rsidRPr="002E229C" w:rsidP="00F403CB">
      <w:pPr>
        <w:rPr>
          <w:rFonts w:ascii="Times New Roman" w:hAnsi="Times New Roman"/>
          <w:sz w:val="24"/>
          <w:szCs w:val="24"/>
        </w:rPr>
      </w:pPr>
      <w:r w:rsidRPr="002E229C">
        <w:rPr>
          <w:rFonts w:ascii="Times New Roman" w:hAnsi="Times New Roman"/>
          <w:sz w:val="24"/>
          <w:szCs w:val="24"/>
        </w:rPr>
        <w:t>—Thank you. It is No.20 Nanhu Road.</w:t>
      </w:r>
    </w:p>
    <w:p w:rsidR="00F403CB" w:rsidRPr="002E229C" w:rsidP="00F403CB">
      <w:pPr>
        <w:rPr>
          <w:rFonts w:ascii="Times New Roman" w:hAnsi="Times New Roman"/>
          <w:sz w:val="24"/>
          <w:szCs w:val="24"/>
        </w:rPr>
      </w:pPr>
      <w:r w:rsidRPr="002E229C">
        <w:rPr>
          <w:rFonts w:ascii="Times New Roman" w:hAnsi="Times New Roman"/>
          <w:sz w:val="24"/>
          <w:szCs w:val="24"/>
        </w:rPr>
        <w:t>A. address</w:t>
      </w:r>
      <w:r w:rsidRPr="002E229C">
        <w:rPr>
          <w:rFonts w:ascii="Times New Roman" w:hAnsi="Times New Roman"/>
          <w:sz w:val="24"/>
          <w:szCs w:val="24"/>
        </w:rPr>
        <w:tab/>
        <w:t xml:space="preserve">B. </w:t>
      </w:r>
      <w:r w:rsidRPr="002E229C">
        <w:rPr>
          <w:rFonts w:ascii="Times New Roman" w:hAnsi="Times New Roman"/>
          <w:sz w:val="24"/>
          <w:szCs w:val="24"/>
        </w:rPr>
        <w:t>dream</w:t>
      </w:r>
    </w:p>
    <w:p w:rsidR="00F403CB" w:rsidRPr="002E229C" w:rsidP="00F403CB">
      <w:pPr>
        <w:rPr>
          <w:rFonts w:ascii="Times New Roman" w:hAnsi="Times New Roman"/>
          <w:sz w:val="24"/>
          <w:szCs w:val="24"/>
        </w:rPr>
      </w:pPr>
      <w:r w:rsidRPr="002E229C">
        <w:rPr>
          <w:rFonts w:ascii="Times New Roman" w:hAnsi="Times New Roman"/>
          <w:sz w:val="24"/>
          <w:szCs w:val="24"/>
        </w:rPr>
        <w:t>C. field</w:t>
      </w:r>
    </w:p>
    <w:p w:rsidR="00F403CB" w:rsidRPr="002E229C" w:rsidP="00F403CB">
      <w:pPr>
        <w:rPr>
          <w:rFonts w:ascii="Times New Roman" w:hAnsi="Times New Roman"/>
          <w:sz w:val="24"/>
          <w:szCs w:val="24"/>
        </w:rPr>
      </w:pPr>
      <w:r w:rsidRPr="002E229C">
        <w:rPr>
          <w:rFonts w:ascii="Times New Roman" w:hAnsi="Times New Roman"/>
          <w:sz w:val="24"/>
          <w:szCs w:val="24"/>
        </w:rPr>
        <w:t>()9. — Which season do you like best?</w:t>
      </w:r>
    </w:p>
    <w:p w:rsidR="00F403CB" w:rsidRPr="002E229C" w:rsidP="00F403CB">
      <w:pPr>
        <w:rPr>
          <w:rFonts w:ascii="Times New Roman" w:hAnsi="Times New Roman"/>
          <w:sz w:val="24"/>
          <w:szCs w:val="24"/>
        </w:rPr>
      </w:pPr>
      <w:r w:rsidRPr="002E229C">
        <w:rPr>
          <w:rFonts w:ascii="Times New Roman" w:hAnsi="Times New Roman"/>
          <w:sz w:val="24"/>
          <w:szCs w:val="24"/>
        </w:rPr>
        <w:t>—</w:t>
      </w:r>
      <w:r w:rsidRPr="002E229C">
        <w:rPr>
          <w:rFonts w:ascii="Times New Roman" w:hAnsi="Times New Roman"/>
          <w:sz w:val="24"/>
          <w:szCs w:val="24"/>
        </w:rPr>
        <w:t xml:space="preserve"> Winter because I like to</w:t>
      </w:r>
      <w:r w:rsidRPr="002E229C">
        <w:rPr>
          <w:rFonts w:ascii="Times New Roman" w:hAnsi="Times New Roman"/>
          <w:sz w:val="24"/>
          <w:szCs w:val="24"/>
        </w:rPr>
        <w:t xml:space="preserve"> ____________ </w:t>
      </w:r>
      <w:r w:rsidRPr="002E229C">
        <w:rPr>
          <w:rFonts w:ascii="Times New Roman" w:hAnsi="Times New Roman"/>
          <w:sz w:val="24"/>
          <w:szCs w:val="24"/>
        </w:rPr>
        <w:t>and skate outside.</w:t>
      </w:r>
    </w:p>
    <w:p w:rsidR="00F403CB" w:rsidRPr="002E229C" w:rsidP="00F403CB">
      <w:pPr>
        <w:rPr>
          <w:rFonts w:ascii="Times New Roman" w:hAnsi="Times New Roman"/>
          <w:sz w:val="24"/>
          <w:szCs w:val="24"/>
        </w:rPr>
      </w:pPr>
      <w:r w:rsidRPr="002E229C">
        <w:rPr>
          <w:rFonts w:ascii="Times New Roman" w:hAnsi="Times New Roman"/>
          <w:sz w:val="24"/>
          <w:szCs w:val="24"/>
        </w:rPr>
        <w:t>A. laugh</w:t>
      </w:r>
      <w:r w:rsidRPr="002E229C">
        <w:rPr>
          <w:rFonts w:ascii="Times New Roman" w:hAnsi="Times New Roman"/>
          <w:sz w:val="24"/>
          <w:szCs w:val="24"/>
        </w:rPr>
        <w:tab/>
        <w:t>B. swim</w:t>
      </w:r>
    </w:p>
    <w:p w:rsidR="00F403CB" w:rsidRPr="002E229C" w:rsidP="00F403CB">
      <w:pPr>
        <w:rPr>
          <w:rFonts w:ascii="Times New Roman" w:hAnsi="Times New Roman"/>
          <w:sz w:val="24"/>
          <w:szCs w:val="24"/>
        </w:rPr>
      </w:pPr>
      <w:r w:rsidRPr="002E229C">
        <w:rPr>
          <w:rFonts w:ascii="Times New Roman" w:hAnsi="Times New Roman"/>
          <w:sz w:val="24"/>
          <w:szCs w:val="24"/>
        </w:rPr>
        <w:t>C. ski</w:t>
      </w:r>
    </w:p>
    <w:p w:rsidR="00F403CB" w:rsidRPr="002E229C" w:rsidP="00F403CB">
      <w:pPr>
        <w:rPr>
          <w:rFonts w:ascii="Times New Roman" w:hAnsi="Times New Roman"/>
          <w:sz w:val="24"/>
          <w:szCs w:val="24"/>
        </w:rPr>
      </w:pPr>
      <w:r w:rsidRPr="002E229C">
        <w:rPr>
          <w:rFonts w:ascii="Times New Roman" w:hAnsi="Times New Roman"/>
          <w:sz w:val="24"/>
          <w:szCs w:val="24"/>
        </w:rPr>
        <w:t>(</w:t>
      </w:r>
      <w:r w:rsidRPr="002E229C">
        <w:rPr>
          <w:rFonts w:ascii="Times New Roman" w:hAnsi="Times New Roman"/>
          <w:sz w:val="24"/>
          <w:szCs w:val="24"/>
        </w:rPr>
        <w:t>)10. — Where will your parents take you to</w:t>
      </w:r>
      <w:r w:rsidRPr="002E229C">
        <w:rPr>
          <w:rFonts w:ascii="Times New Roman" w:hAnsi="Times New Roman"/>
          <w:sz w:val="24"/>
          <w:szCs w:val="24"/>
        </w:rPr>
        <w:t xml:space="preserve"> ____________ </w:t>
      </w:r>
      <w:r w:rsidRPr="002E229C">
        <w:rPr>
          <w:rFonts w:ascii="Times New Roman" w:hAnsi="Times New Roman"/>
          <w:sz w:val="24"/>
          <w:szCs w:val="24"/>
        </w:rPr>
        <w:t>this summer holiday?</w:t>
      </w:r>
    </w:p>
    <w:p w:rsidR="00F403CB" w:rsidRPr="002E229C" w:rsidP="00F403CB">
      <w:pPr>
        <w:rPr>
          <w:rFonts w:ascii="Times New Roman" w:hAnsi="Times New Roman"/>
          <w:sz w:val="24"/>
          <w:szCs w:val="24"/>
        </w:rPr>
      </w:pPr>
      <w:r w:rsidRPr="002E229C">
        <w:rPr>
          <w:rFonts w:ascii="Times New Roman" w:hAnsi="Times New Roman"/>
          <w:sz w:val="24"/>
          <w:szCs w:val="24"/>
        </w:rPr>
        <w:t>—France. It is a great country to visit.</w:t>
      </w:r>
    </w:p>
    <w:p w:rsidR="00516A69" w:rsidRPr="002E229C" w:rsidP="00F403CB">
      <w:pPr>
        <w:rPr>
          <w:rFonts w:ascii="Times New Roman" w:hAnsi="Times New Roman"/>
          <w:sz w:val="24"/>
          <w:szCs w:val="24"/>
        </w:rPr>
      </w:pPr>
      <w:r w:rsidRPr="002E229C">
        <w:rPr>
          <w:rFonts w:ascii="Times New Roman" w:hAnsi="Times New Roman"/>
          <w:sz w:val="24"/>
          <w:szCs w:val="24"/>
        </w:rPr>
        <w:t xml:space="preserve">A. go on a picnic </w:t>
      </w:r>
      <w:r w:rsidRPr="002E229C">
        <w:rPr>
          <w:rFonts w:ascii="Times New Roman" w:hAnsi="Times New Roman"/>
          <w:sz w:val="24"/>
          <w:szCs w:val="24"/>
        </w:rPr>
        <w:t>B. go on holiday</w:t>
      </w:r>
    </w:p>
    <w:p w:rsidR="00516A69" w:rsidRPr="002E229C" w:rsidP="00F403CB">
      <w:pPr>
        <w:rPr>
          <w:rFonts w:ascii="Times New Roman" w:hAnsi="Times New Roman"/>
          <w:sz w:val="24"/>
          <w:szCs w:val="24"/>
        </w:rPr>
      </w:pPr>
      <w:r w:rsidRPr="002E229C">
        <w:rPr>
          <w:rFonts w:ascii="Times New Roman" w:hAnsi="Times New Roman"/>
          <w:sz w:val="24"/>
          <w:szCs w:val="24"/>
        </w:rPr>
        <w:t>C. have a walk</w:t>
      </w:r>
    </w:p>
    <w:p w:rsidR="00F403CB" w:rsidRPr="002E229C" w:rsidP="00F403CB">
      <w:pPr>
        <w:rPr>
          <w:rFonts w:ascii="Times New Roman" w:hAnsi="Times New Roman"/>
          <w:sz w:val="24"/>
          <w:szCs w:val="24"/>
        </w:rPr>
      </w:pPr>
      <w:r w:rsidRPr="002E229C">
        <w:rPr>
          <w:rFonts w:ascii="Times New Roman" w:hAnsi="Times New Roman"/>
          <w:b/>
          <w:sz w:val="24"/>
          <w:szCs w:val="24"/>
        </w:rPr>
        <w:t>II</w:t>
      </w:r>
      <w:r w:rsidRPr="002E229C" w:rsidR="00516A69">
        <w:rPr>
          <w:rFonts w:ascii="Times New Roman" w:hAnsi="Times New Roman"/>
          <w:b/>
          <w:sz w:val="24"/>
          <w:szCs w:val="24"/>
        </w:rPr>
        <w:t>.</w:t>
      </w:r>
      <w:r w:rsidRPr="002E229C" w:rsidR="00516A69">
        <w:rPr>
          <w:rFonts w:ascii="Times New Roman" w:hAnsi="Times New Roman"/>
          <w:b/>
          <w:sz w:val="24"/>
          <w:szCs w:val="24"/>
        </w:rPr>
        <w:t>完形填空。</w:t>
      </w:r>
      <w:r w:rsidRPr="002E229C" w:rsidR="00516A69">
        <w:rPr>
          <w:rFonts w:ascii="Times New Roman" w:hAnsi="Times New Roman"/>
          <w:sz w:val="24"/>
          <w:szCs w:val="24"/>
        </w:rPr>
        <w:t>(1</w:t>
      </w:r>
      <w:r w:rsidRPr="002E229C">
        <w:rPr>
          <w:rFonts w:ascii="Times New Roman" w:hAnsi="Times New Roman"/>
          <w:sz w:val="24"/>
          <w:szCs w:val="24"/>
        </w:rPr>
        <w:t>5</w:t>
      </w:r>
      <w:r w:rsidRPr="002E229C" w:rsidR="00516A69">
        <w:rPr>
          <w:rFonts w:ascii="Times New Roman" w:hAnsi="Times New Roman"/>
          <w:sz w:val="24"/>
          <w:szCs w:val="24"/>
        </w:rPr>
        <w:t>分</w:t>
      </w:r>
      <w:r w:rsidRPr="002E229C" w:rsidR="00516A69">
        <w:rPr>
          <w:rFonts w:ascii="Times New Roman" w:hAnsi="Times New Roman"/>
          <w:sz w:val="24"/>
          <w:szCs w:val="24"/>
        </w:rPr>
        <w:t>)</w:t>
      </w:r>
    </w:p>
    <w:p w:rsidR="00F403CB" w:rsidRPr="002E229C" w:rsidP="00F403CB">
      <w:pPr>
        <w:rPr>
          <w:rFonts w:ascii="Times New Roman" w:hAnsi="Times New Roman"/>
          <w:sz w:val="24"/>
          <w:szCs w:val="24"/>
        </w:rPr>
      </w:pPr>
      <w:r w:rsidRPr="002E229C">
        <w:rPr>
          <w:rFonts w:ascii="Times New Roman" w:hAnsi="Times New Roman"/>
          <w:sz w:val="24"/>
          <w:szCs w:val="24"/>
        </w:rPr>
        <w:t>阅读下面短文，从短文后所给的</w:t>
      </w:r>
      <w:r w:rsidRPr="002E229C">
        <w:rPr>
          <w:rFonts w:ascii="Times New Roman" w:hAnsi="Times New Roman"/>
          <w:sz w:val="24"/>
          <w:szCs w:val="24"/>
        </w:rPr>
        <w:t>A</w:t>
      </w:r>
      <w:r w:rsidRPr="002E229C">
        <w:rPr>
          <w:rFonts w:ascii="Times New Roman" w:hAnsi="Times New Roman"/>
          <w:sz w:val="24"/>
          <w:szCs w:val="24"/>
        </w:rPr>
        <w:t>、</w:t>
      </w:r>
      <w:r w:rsidRPr="002E229C">
        <w:rPr>
          <w:rFonts w:ascii="Times New Roman" w:hAnsi="Times New Roman"/>
          <w:sz w:val="24"/>
          <w:szCs w:val="24"/>
        </w:rPr>
        <w:t>B</w:t>
      </w:r>
      <w:r w:rsidRPr="002E229C">
        <w:rPr>
          <w:rFonts w:ascii="Times New Roman" w:hAnsi="Times New Roman"/>
          <w:sz w:val="24"/>
          <w:szCs w:val="24"/>
        </w:rPr>
        <w:t>、</w:t>
      </w:r>
      <w:r w:rsidRPr="002E229C" w:rsidR="00516A69">
        <w:rPr>
          <w:rFonts w:ascii="Times New Roman" w:hAnsi="Times New Roman"/>
          <w:sz w:val="24"/>
          <w:szCs w:val="24"/>
        </w:rPr>
        <w:t>C</w:t>
      </w:r>
      <w:r w:rsidRPr="002E229C">
        <w:rPr>
          <w:rFonts w:ascii="Times New Roman" w:hAnsi="Times New Roman"/>
          <w:sz w:val="24"/>
          <w:szCs w:val="24"/>
        </w:rPr>
        <w:t>三个选项中选出能填入相应空白处的最佳选项。</w:t>
      </w:r>
      <w:r w:rsidRPr="002E229C">
        <w:rPr>
          <w:rFonts w:ascii="Times New Roman" w:hAnsi="Times New Roman"/>
          <w:sz w:val="24"/>
          <w:szCs w:val="24"/>
        </w:rPr>
        <w:t>(</w:t>
      </w:r>
      <w:r w:rsidRPr="002E229C">
        <w:rPr>
          <w:rFonts w:ascii="Times New Roman" w:hAnsi="Times New Roman"/>
          <w:sz w:val="24"/>
          <w:szCs w:val="24"/>
        </w:rPr>
        <w:t>共</w:t>
      </w:r>
      <w:r w:rsidRPr="002E229C">
        <w:rPr>
          <w:rFonts w:ascii="Times New Roman" w:hAnsi="Times New Roman"/>
          <w:sz w:val="24"/>
          <w:szCs w:val="24"/>
        </w:rPr>
        <w:t>10</w:t>
      </w:r>
      <w:r w:rsidRPr="002E229C">
        <w:rPr>
          <w:rFonts w:ascii="Times New Roman" w:hAnsi="Times New Roman"/>
          <w:sz w:val="24"/>
          <w:szCs w:val="24"/>
        </w:rPr>
        <w:t>小题，每小题</w:t>
      </w:r>
      <w:r w:rsidRPr="002E229C">
        <w:rPr>
          <w:rFonts w:ascii="Times New Roman" w:hAnsi="Times New Roman"/>
          <w:sz w:val="24"/>
          <w:szCs w:val="24"/>
        </w:rPr>
        <w:t>1.5</w:t>
      </w:r>
      <w:r w:rsidRPr="002E229C" w:rsidR="00516A69">
        <w:rPr>
          <w:rFonts w:ascii="Times New Roman" w:hAnsi="Times New Roman"/>
          <w:sz w:val="24"/>
          <w:szCs w:val="24"/>
        </w:rPr>
        <w:t>分</w:t>
      </w:r>
      <w:r w:rsidRPr="002E229C" w:rsidR="00516A69">
        <w:rPr>
          <w:rFonts w:ascii="Times New Roman" w:hAnsi="Times New Roman"/>
          <w:sz w:val="24"/>
          <w:szCs w:val="24"/>
        </w:rPr>
        <w:t>)</w:t>
      </w:r>
    </w:p>
    <w:p w:rsidR="00F403CB" w:rsidRPr="002E229C" w:rsidP="00F403CB">
      <w:pPr>
        <w:rPr>
          <w:rFonts w:ascii="Times New Roman" w:hAnsi="Times New Roman"/>
          <w:sz w:val="24"/>
          <w:szCs w:val="24"/>
        </w:rPr>
      </w:pPr>
      <w:r w:rsidRPr="002E229C">
        <w:rPr>
          <w:rFonts w:ascii="Times New Roman" w:hAnsi="Times New Roman"/>
          <w:sz w:val="24"/>
          <w:szCs w:val="24"/>
        </w:rPr>
        <w:t>Kyle is a</w:t>
      </w:r>
      <w:r w:rsidRPr="002E229C" w:rsidR="003049E2">
        <w:rPr>
          <w:rFonts w:ascii="Times New Roman" w:hAnsi="Times New Roman"/>
          <w:sz w:val="24"/>
          <w:szCs w:val="24"/>
        </w:rPr>
        <w:t xml:space="preserve"> 20-year-old boy. His </w:t>
      </w:r>
      <w:r w:rsidRPr="002E229C" w:rsidR="003049E2">
        <w:rPr>
          <w:rFonts w:ascii="Times New Roman" w:hAnsi="Times New Roman"/>
          <w:sz w:val="24"/>
          <w:szCs w:val="24"/>
          <w:u w:val="single"/>
        </w:rPr>
        <w:t>11</w:t>
      </w:r>
      <w:r w:rsidRPr="002E229C" w:rsidR="003049E2">
        <w:rPr>
          <w:rFonts w:ascii="Times New Roman" w:hAnsi="Times New Roman"/>
          <w:sz w:val="24"/>
          <w:szCs w:val="24"/>
        </w:rPr>
        <w:t xml:space="preserve"> aren’</w:t>
      </w:r>
      <w:r w:rsidRPr="002E229C">
        <w:rPr>
          <w:rFonts w:ascii="Times New Roman" w:hAnsi="Times New Roman"/>
          <w:sz w:val="24"/>
          <w:szCs w:val="24"/>
        </w:rPr>
        <w:t xml:space="preserve">t very well. But he had to walk 8 kilometers to do his </w:t>
      </w:r>
      <w:r w:rsidRPr="002E229C">
        <w:rPr>
          <w:rFonts w:ascii="Times New Roman" w:hAnsi="Times New Roman"/>
          <w:sz w:val="24"/>
          <w:szCs w:val="24"/>
          <w:u w:val="single"/>
        </w:rPr>
        <w:t>12</w:t>
      </w:r>
      <w:r w:rsidRPr="002E229C">
        <w:rPr>
          <w:rFonts w:ascii="Times New Roman" w:hAnsi="Times New Roman"/>
          <w:sz w:val="24"/>
          <w:szCs w:val="24"/>
        </w:rPr>
        <w:t xml:space="preserve"> jobs every day. It was </w:t>
      </w:r>
      <w:r w:rsidRPr="002E229C">
        <w:rPr>
          <w:rFonts w:ascii="Times New Roman" w:hAnsi="Times New Roman"/>
          <w:sz w:val="24"/>
          <w:szCs w:val="24"/>
          <w:u w:val="single"/>
        </w:rPr>
        <w:t>13</w:t>
      </w:r>
      <w:r w:rsidRPr="002E229C">
        <w:rPr>
          <w:rFonts w:ascii="Times New Roman" w:hAnsi="Times New Roman"/>
          <w:sz w:val="24"/>
          <w:szCs w:val="24"/>
        </w:rPr>
        <w:t xml:space="preserve"> for him to go to work. He hoped he could have a car.</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He wanted to find a job </w:t>
      </w:r>
      <w:r w:rsidRPr="002E229C" w:rsidR="003049E2">
        <w:rPr>
          <w:rFonts w:ascii="Times New Roman" w:hAnsi="Times New Roman"/>
          <w:sz w:val="24"/>
          <w:szCs w:val="24"/>
        </w:rPr>
        <w:t xml:space="preserve">near his home, because he didn’t want to </w:t>
      </w:r>
      <w:r w:rsidRPr="002E229C" w:rsidR="003049E2">
        <w:rPr>
          <w:rFonts w:ascii="Times New Roman" w:hAnsi="Times New Roman"/>
          <w:sz w:val="24"/>
          <w:szCs w:val="24"/>
          <w:u w:val="single"/>
        </w:rPr>
        <w:t>14</w:t>
      </w:r>
      <w:r w:rsidRPr="002E229C" w:rsidR="003049E2">
        <w:rPr>
          <w:rFonts w:ascii="Times New Roman" w:hAnsi="Times New Roman"/>
          <w:sz w:val="24"/>
          <w:szCs w:val="24"/>
        </w:rPr>
        <w:t xml:space="preserve"> a long way any </w:t>
      </w:r>
      <w:r w:rsidRPr="002E229C">
        <w:rPr>
          <w:rFonts w:ascii="Times New Roman" w:hAnsi="Times New Roman"/>
          <w:sz w:val="24"/>
          <w:szCs w:val="24"/>
        </w:rPr>
        <w:t>more. He was lucky to find a job, and it’s 4 kilometers away from his home.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Then a woman </w:t>
      </w:r>
      <w:r w:rsidRPr="002E229C">
        <w:rPr>
          <w:rFonts w:ascii="Times New Roman" w:hAnsi="Times New Roman"/>
          <w:sz w:val="24"/>
          <w:szCs w:val="24"/>
          <w:u w:val="single"/>
        </w:rPr>
        <w:t>15</w:t>
      </w:r>
      <w:r w:rsidRPr="002E229C">
        <w:rPr>
          <w:rFonts w:ascii="Times New Roman" w:hAnsi="Times New Roman"/>
          <w:sz w:val="24"/>
          <w:szCs w:val="24"/>
        </w:rPr>
        <w:t xml:space="preserve"> him. Her name is Jenny. S</w:t>
      </w:r>
      <w:r w:rsidRPr="002E229C" w:rsidR="003049E2">
        <w:rPr>
          <w:rFonts w:ascii="Times New Roman" w:hAnsi="Times New Roman"/>
          <w:sz w:val="24"/>
          <w:szCs w:val="24"/>
        </w:rPr>
        <w:t xml:space="preserve">he wanted to give him some </w:t>
      </w:r>
      <w:r w:rsidRPr="002E229C" w:rsidR="003049E2">
        <w:rPr>
          <w:rFonts w:ascii="Times New Roman" w:hAnsi="Times New Roman"/>
          <w:sz w:val="24"/>
          <w:szCs w:val="24"/>
          <w:u w:val="single"/>
        </w:rPr>
        <w:t>16</w:t>
      </w:r>
      <w:r w:rsidRPr="002E229C" w:rsidR="003049E2">
        <w:rPr>
          <w:rFonts w:ascii="Times New Roman" w:hAnsi="Times New Roman"/>
          <w:sz w:val="24"/>
          <w:szCs w:val="24"/>
        </w:rPr>
        <w:t xml:space="preserve">. </w:t>
      </w:r>
      <w:r w:rsidRPr="002E229C">
        <w:rPr>
          <w:rFonts w:ascii="Times New Roman" w:hAnsi="Times New Roman"/>
          <w:sz w:val="24"/>
          <w:szCs w:val="24"/>
        </w:rPr>
        <w:t>She put the boy’s story on the Internet. “I want to share (</w:t>
      </w:r>
      <w:r w:rsidRPr="002E229C">
        <w:rPr>
          <w:rFonts w:ascii="Times New Roman" w:hAnsi="Times New Roman"/>
          <w:sz w:val="24"/>
          <w:szCs w:val="24"/>
        </w:rPr>
        <w:t>分</w:t>
      </w:r>
      <w:r w:rsidRPr="002E229C" w:rsidR="003049E2">
        <w:rPr>
          <w:rFonts w:ascii="Times New Roman" w:hAnsi="Times New Roman"/>
          <w:sz w:val="24"/>
          <w:szCs w:val="24"/>
        </w:rPr>
        <w:t>享</w:t>
      </w:r>
      <w:r w:rsidRPr="002E229C" w:rsidR="003049E2">
        <w:rPr>
          <w:rFonts w:ascii="Times New Roman" w:hAnsi="Times New Roman"/>
          <w:sz w:val="24"/>
          <w:szCs w:val="24"/>
        </w:rPr>
        <w:t xml:space="preserve">) </w:t>
      </w:r>
      <w:r w:rsidRPr="002E229C">
        <w:rPr>
          <w:rFonts w:ascii="Times New Roman" w:hAnsi="Times New Roman"/>
          <w:sz w:val="24"/>
          <w:szCs w:val="24"/>
        </w:rPr>
        <w:t>this with all of you. One day</w:t>
      </w:r>
      <w:r w:rsidRPr="002E229C" w:rsidR="003049E2">
        <w:rPr>
          <w:rFonts w:ascii="Times New Roman" w:hAnsi="Times New Roman"/>
          <w:sz w:val="24"/>
          <w:szCs w:val="24"/>
        </w:rPr>
        <w:t xml:space="preserve">, </w:t>
      </w:r>
      <w:r w:rsidRPr="002E229C">
        <w:rPr>
          <w:rFonts w:ascii="Times New Roman" w:hAnsi="Times New Roman"/>
          <w:sz w:val="24"/>
          <w:szCs w:val="24"/>
        </w:rPr>
        <w:t xml:space="preserve">I </w:t>
      </w:r>
      <w:r w:rsidRPr="002E229C">
        <w:rPr>
          <w:rFonts w:ascii="Times New Roman" w:hAnsi="Times New Roman"/>
          <w:sz w:val="24"/>
          <w:szCs w:val="24"/>
          <w:u w:val="single"/>
        </w:rPr>
        <w:t>17</w:t>
      </w:r>
      <w:r w:rsidRPr="002E229C">
        <w:rPr>
          <w:rFonts w:ascii="Times New Roman" w:hAnsi="Times New Roman"/>
          <w:sz w:val="24"/>
          <w:szCs w:val="24"/>
        </w:rPr>
        <w:t xml:space="preserve"> some ice cream from a boy in the morning. After two hours, I </w:t>
      </w:r>
      <w:r w:rsidRPr="002E229C">
        <w:rPr>
          <w:rFonts w:ascii="Times New Roman" w:hAnsi="Times New Roman"/>
          <w:sz w:val="24"/>
          <w:szCs w:val="24"/>
          <w:u w:val="single"/>
        </w:rPr>
        <w:t>18</w:t>
      </w:r>
      <w:r w:rsidRPr="002E229C">
        <w:rPr>
          <w:rFonts w:ascii="Times New Roman" w:hAnsi="Times New Roman"/>
          <w:sz w:val="24"/>
          <w:szCs w:val="24"/>
        </w:rPr>
        <w:t xml:space="preserve"> the same boy work at a different s</w:t>
      </w:r>
      <w:r w:rsidRPr="002E229C" w:rsidR="003049E2">
        <w:rPr>
          <w:rFonts w:ascii="Times New Roman" w:hAnsi="Times New Roman"/>
          <w:sz w:val="24"/>
          <w:szCs w:val="24"/>
        </w:rPr>
        <w:t xml:space="preserve">hop. Then I got to know his </w:t>
      </w:r>
      <w:r w:rsidRPr="002E229C" w:rsidR="003049E2">
        <w:rPr>
          <w:rFonts w:ascii="Times New Roman" w:hAnsi="Times New Roman"/>
          <w:sz w:val="24"/>
          <w:szCs w:val="24"/>
          <w:u w:val="single"/>
        </w:rPr>
        <w:t>19</w:t>
      </w:r>
      <w:r w:rsidRPr="002E229C" w:rsidR="003049E2">
        <w:rPr>
          <w:rFonts w:ascii="Times New Roman" w:hAnsi="Times New Roman"/>
          <w:sz w:val="24"/>
          <w:szCs w:val="24"/>
        </w:rPr>
        <w:t>.</w:t>
      </w:r>
      <w:r w:rsidRPr="002E229C">
        <w:rPr>
          <w:rFonts w:ascii="Times New Roman" w:hAnsi="Times New Roman"/>
          <w:sz w:val="24"/>
          <w:szCs w:val="24"/>
        </w:rPr>
        <w:t xml:space="preserve"> He has to do two jobs for a living. A job is always there for most of us, but not for this poor boy. I think he needs our help.”</w:t>
      </w:r>
    </w:p>
    <w:p w:rsidR="00F403CB" w:rsidRPr="002E229C" w:rsidP="00F403CB">
      <w:pPr>
        <w:rPr>
          <w:rFonts w:ascii="Times New Roman" w:hAnsi="Times New Roman"/>
          <w:sz w:val="24"/>
          <w:szCs w:val="24"/>
        </w:rPr>
      </w:pPr>
      <w:r w:rsidRPr="002E229C">
        <w:rPr>
          <w:rFonts w:ascii="Times New Roman" w:hAnsi="Times New Roman"/>
          <w:sz w:val="24"/>
          <w:szCs w:val="24"/>
        </w:rPr>
        <w:t>The next morning, many people called Jenny. They wanted to help Kyle.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Now the boy is very </w:t>
      </w:r>
      <w:r w:rsidRPr="002E229C">
        <w:rPr>
          <w:rFonts w:ascii="Times New Roman" w:hAnsi="Times New Roman"/>
          <w:sz w:val="24"/>
          <w:szCs w:val="24"/>
          <w:u w:val="single"/>
        </w:rPr>
        <w:t>20</w:t>
      </w:r>
      <w:r w:rsidRPr="002E229C">
        <w:rPr>
          <w:rFonts w:ascii="Times New Roman" w:hAnsi="Times New Roman"/>
          <w:sz w:val="24"/>
          <w:szCs w:val="24"/>
        </w:rPr>
        <w:t>. Why? He gets a car because of those nice people!</w:t>
      </w:r>
    </w:p>
    <w:p w:rsidR="00F403CB" w:rsidRPr="002E229C" w:rsidP="00F403CB">
      <w:pPr>
        <w:rPr>
          <w:rFonts w:ascii="Times New Roman" w:hAnsi="Times New Roman"/>
          <w:sz w:val="24"/>
          <w:szCs w:val="24"/>
        </w:rPr>
      </w:pPr>
      <w:r w:rsidRPr="002E229C">
        <w:rPr>
          <w:rFonts w:ascii="Times New Roman" w:hAnsi="Times New Roman"/>
          <w:sz w:val="24"/>
          <w:szCs w:val="24"/>
        </w:rPr>
        <w:t>()11. A. ears</w:t>
      </w:r>
      <w:r w:rsidRPr="002E229C">
        <w:rPr>
          <w:rFonts w:ascii="Times New Roman" w:hAnsi="Times New Roman"/>
          <w:sz w:val="24"/>
          <w:szCs w:val="24"/>
        </w:rPr>
        <w:tab/>
      </w:r>
      <w:r w:rsidRPr="002E229C" w:rsidR="00516A69">
        <w:rPr>
          <w:rFonts w:ascii="Times New Roman" w:hAnsi="Times New Roman"/>
          <w:sz w:val="24"/>
          <w:szCs w:val="24"/>
        </w:rPr>
        <w:tab/>
      </w:r>
      <w:r w:rsidRPr="002E229C" w:rsidR="00516A69">
        <w:rPr>
          <w:rFonts w:ascii="Times New Roman" w:hAnsi="Times New Roman"/>
          <w:sz w:val="24"/>
          <w:szCs w:val="24"/>
        </w:rPr>
        <w:tab/>
      </w:r>
      <w:r w:rsidRPr="002E229C">
        <w:rPr>
          <w:rFonts w:ascii="Times New Roman" w:hAnsi="Times New Roman"/>
          <w:sz w:val="24"/>
          <w:szCs w:val="24"/>
        </w:rPr>
        <w:t>B. legs</w:t>
      </w:r>
      <w:r w:rsidRPr="002E229C">
        <w:rPr>
          <w:rFonts w:ascii="Times New Roman" w:hAnsi="Times New Roman"/>
          <w:sz w:val="24"/>
          <w:szCs w:val="24"/>
        </w:rPr>
        <w:tab/>
      </w:r>
      <w:r w:rsidRPr="002E229C" w:rsidR="00516A69">
        <w:rPr>
          <w:rFonts w:ascii="Times New Roman" w:hAnsi="Times New Roman"/>
          <w:sz w:val="24"/>
          <w:szCs w:val="24"/>
        </w:rPr>
        <w:tab/>
        <w:t xml:space="preserve">C. </w:t>
      </w:r>
      <w:r w:rsidRPr="002E229C">
        <w:rPr>
          <w:rFonts w:ascii="Times New Roman" w:hAnsi="Times New Roman"/>
          <w:sz w:val="24"/>
          <w:szCs w:val="24"/>
        </w:rPr>
        <w:t>eyes</w:t>
      </w:r>
    </w:p>
    <w:p w:rsidR="00F403CB" w:rsidRPr="002E229C" w:rsidP="00F403CB">
      <w:pPr>
        <w:rPr>
          <w:rFonts w:ascii="Times New Roman" w:hAnsi="Times New Roman"/>
          <w:sz w:val="24"/>
          <w:szCs w:val="24"/>
        </w:rPr>
      </w:pPr>
      <w:r w:rsidRPr="002E229C">
        <w:rPr>
          <w:rFonts w:ascii="Times New Roman" w:hAnsi="Times New Roman"/>
          <w:sz w:val="24"/>
          <w:szCs w:val="24"/>
        </w:rPr>
        <w:t>()12. A. two</w:t>
      </w:r>
      <w:r w:rsidRPr="002E229C">
        <w:rPr>
          <w:rFonts w:ascii="Times New Roman" w:hAnsi="Times New Roman"/>
          <w:sz w:val="24"/>
          <w:szCs w:val="24"/>
        </w:rPr>
        <w:tab/>
      </w:r>
      <w:r w:rsidRPr="002E229C" w:rsidR="00516A69">
        <w:rPr>
          <w:rFonts w:ascii="Times New Roman" w:hAnsi="Times New Roman"/>
          <w:sz w:val="24"/>
          <w:szCs w:val="24"/>
        </w:rPr>
        <w:tab/>
      </w:r>
      <w:r w:rsidRPr="002E229C" w:rsidR="00516A69">
        <w:rPr>
          <w:rFonts w:ascii="Times New Roman" w:hAnsi="Times New Roman"/>
          <w:sz w:val="24"/>
          <w:szCs w:val="24"/>
        </w:rPr>
        <w:tab/>
      </w:r>
      <w:r w:rsidRPr="002E229C">
        <w:rPr>
          <w:rFonts w:ascii="Times New Roman" w:hAnsi="Times New Roman"/>
          <w:sz w:val="24"/>
          <w:szCs w:val="24"/>
        </w:rPr>
        <w:t>B. three</w:t>
      </w:r>
      <w:r w:rsidRPr="002E229C">
        <w:rPr>
          <w:rFonts w:ascii="Times New Roman" w:hAnsi="Times New Roman"/>
          <w:sz w:val="24"/>
          <w:szCs w:val="24"/>
        </w:rPr>
        <w:tab/>
      </w:r>
      <w:r w:rsidRPr="002E229C" w:rsidR="00516A69">
        <w:rPr>
          <w:rFonts w:ascii="Times New Roman" w:hAnsi="Times New Roman"/>
          <w:sz w:val="24"/>
          <w:szCs w:val="24"/>
        </w:rPr>
        <w:tab/>
        <w:t xml:space="preserve">C. </w:t>
      </w:r>
      <w:r w:rsidRPr="002E229C">
        <w:rPr>
          <w:rFonts w:ascii="Times New Roman" w:hAnsi="Times New Roman"/>
          <w:sz w:val="24"/>
          <w:szCs w:val="24"/>
        </w:rPr>
        <w:t>four</w:t>
      </w:r>
    </w:p>
    <w:p w:rsidR="00F403CB" w:rsidRPr="002E229C" w:rsidP="00F403CB">
      <w:pPr>
        <w:rPr>
          <w:rFonts w:ascii="Times New Roman" w:hAnsi="Times New Roman"/>
          <w:sz w:val="24"/>
          <w:szCs w:val="24"/>
        </w:rPr>
      </w:pPr>
      <w:r w:rsidRPr="002E229C">
        <w:rPr>
          <w:rFonts w:ascii="Times New Roman" w:hAnsi="Times New Roman"/>
          <w:sz w:val="24"/>
          <w:szCs w:val="24"/>
        </w:rPr>
        <w:t>()13. A. easy</w:t>
      </w:r>
      <w:r w:rsidRPr="002E229C">
        <w:rPr>
          <w:rFonts w:ascii="Times New Roman" w:hAnsi="Times New Roman"/>
          <w:sz w:val="24"/>
          <w:szCs w:val="24"/>
        </w:rPr>
        <w:tab/>
      </w:r>
      <w:r w:rsidRPr="002E229C" w:rsidR="00516A69">
        <w:rPr>
          <w:rFonts w:ascii="Times New Roman" w:hAnsi="Times New Roman"/>
          <w:sz w:val="24"/>
          <w:szCs w:val="24"/>
        </w:rPr>
        <w:tab/>
      </w:r>
      <w:r w:rsidRPr="002E229C" w:rsidR="00516A69">
        <w:rPr>
          <w:rFonts w:ascii="Times New Roman" w:hAnsi="Times New Roman"/>
          <w:sz w:val="24"/>
          <w:szCs w:val="24"/>
        </w:rPr>
        <w:tab/>
        <w:t>B. healthy</w:t>
      </w:r>
      <w:r w:rsidRPr="002E229C" w:rsidR="00516A69">
        <w:rPr>
          <w:rFonts w:ascii="Times New Roman" w:hAnsi="Times New Roman"/>
          <w:sz w:val="24"/>
          <w:szCs w:val="24"/>
        </w:rPr>
        <w:tab/>
        <w:t xml:space="preserve">C. </w:t>
      </w:r>
      <w:r w:rsidRPr="002E229C">
        <w:rPr>
          <w:rFonts w:ascii="Times New Roman" w:hAnsi="Times New Roman"/>
          <w:sz w:val="24"/>
          <w:szCs w:val="24"/>
        </w:rPr>
        <w:t>difficult</w:t>
      </w:r>
    </w:p>
    <w:p w:rsidR="00F403CB" w:rsidRPr="002E229C" w:rsidP="00F403CB">
      <w:pPr>
        <w:rPr>
          <w:rFonts w:ascii="Times New Roman" w:hAnsi="Times New Roman"/>
          <w:sz w:val="24"/>
          <w:szCs w:val="24"/>
        </w:rPr>
      </w:pPr>
      <w:r w:rsidRPr="002E229C">
        <w:rPr>
          <w:rFonts w:ascii="Times New Roman" w:hAnsi="Times New Roman"/>
          <w:sz w:val="24"/>
          <w:szCs w:val="24"/>
        </w:rPr>
        <w:t>()14. A. study</w:t>
      </w:r>
      <w:r w:rsidRPr="002E229C">
        <w:rPr>
          <w:rFonts w:ascii="Times New Roman" w:hAnsi="Times New Roman"/>
          <w:sz w:val="24"/>
          <w:szCs w:val="24"/>
        </w:rPr>
        <w:tab/>
      </w:r>
      <w:r w:rsidRPr="002E229C" w:rsidR="00516A69">
        <w:rPr>
          <w:rFonts w:ascii="Times New Roman" w:hAnsi="Times New Roman"/>
          <w:sz w:val="24"/>
          <w:szCs w:val="24"/>
        </w:rPr>
        <w:tab/>
      </w:r>
      <w:r w:rsidRPr="002E229C">
        <w:rPr>
          <w:rFonts w:ascii="Times New Roman" w:hAnsi="Times New Roman"/>
          <w:sz w:val="24"/>
          <w:szCs w:val="24"/>
        </w:rPr>
        <w:t>B. walk</w:t>
      </w:r>
      <w:r w:rsidRPr="002E229C">
        <w:rPr>
          <w:rFonts w:ascii="Times New Roman" w:hAnsi="Times New Roman"/>
          <w:sz w:val="24"/>
          <w:szCs w:val="24"/>
        </w:rPr>
        <w:tab/>
      </w:r>
      <w:r w:rsidRPr="002E229C" w:rsidR="00516A69">
        <w:rPr>
          <w:rFonts w:ascii="Times New Roman" w:hAnsi="Times New Roman"/>
          <w:sz w:val="24"/>
          <w:szCs w:val="24"/>
        </w:rPr>
        <w:tab/>
      </w:r>
      <w:r w:rsidRPr="002E229C">
        <w:rPr>
          <w:rFonts w:ascii="Times New Roman" w:hAnsi="Times New Roman"/>
          <w:sz w:val="24"/>
          <w:szCs w:val="24"/>
        </w:rPr>
        <w:t>C</w:t>
      </w:r>
      <w:r w:rsidRPr="002E229C" w:rsidR="00516A69">
        <w:rPr>
          <w:rFonts w:ascii="Times New Roman" w:hAnsi="Times New Roman"/>
          <w:sz w:val="24"/>
          <w:szCs w:val="24"/>
        </w:rPr>
        <w:t xml:space="preserve">. </w:t>
      </w:r>
      <w:r w:rsidRPr="002E229C">
        <w:rPr>
          <w:rFonts w:ascii="Times New Roman" w:hAnsi="Times New Roman"/>
          <w:sz w:val="24"/>
          <w:szCs w:val="24"/>
        </w:rPr>
        <w:t>talk</w:t>
      </w:r>
    </w:p>
    <w:p w:rsidR="00516A69" w:rsidRPr="002E229C" w:rsidP="00F403CB">
      <w:pPr>
        <w:rPr>
          <w:rFonts w:ascii="Times New Roman" w:hAnsi="Times New Roman"/>
          <w:sz w:val="24"/>
          <w:szCs w:val="24"/>
        </w:rPr>
      </w:pPr>
      <w:r w:rsidRPr="002E229C">
        <w:rPr>
          <w:rFonts w:ascii="Times New Roman" w:hAnsi="Times New Roman"/>
          <w:sz w:val="24"/>
          <w:szCs w:val="24"/>
        </w:rPr>
        <w:t>()15</w:t>
      </w:r>
      <w:r w:rsidRPr="002E229C">
        <w:rPr>
          <w:rFonts w:ascii="Times New Roman" w:hAnsi="Times New Roman"/>
          <w:sz w:val="24"/>
          <w:szCs w:val="24"/>
        </w:rPr>
        <w:t>. A. protected</w:t>
      </w:r>
      <w:r w:rsidRPr="002E229C">
        <w:rPr>
          <w:rFonts w:ascii="Times New Roman" w:hAnsi="Times New Roman"/>
          <w:sz w:val="24"/>
          <w:szCs w:val="24"/>
        </w:rPr>
        <w:tab/>
        <w:t xml:space="preserve">B. knew </w:t>
      </w:r>
      <w:r w:rsidRPr="002E229C">
        <w:rPr>
          <w:rFonts w:ascii="Times New Roman" w:hAnsi="Times New Roman"/>
          <w:sz w:val="24"/>
          <w:szCs w:val="24"/>
        </w:rPr>
        <w:tab/>
        <w:t>C. caught</w:t>
      </w:r>
    </w:p>
    <w:p w:rsidR="00F403CB" w:rsidRPr="002E229C" w:rsidP="00F403CB">
      <w:pPr>
        <w:rPr>
          <w:rFonts w:ascii="Times New Roman" w:hAnsi="Times New Roman"/>
          <w:sz w:val="24"/>
          <w:szCs w:val="24"/>
        </w:rPr>
      </w:pPr>
      <w:r w:rsidRPr="002E229C">
        <w:rPr>
          <w:rFonts w:ascii="Times New Roman" w:hAnsi="Times New Roman"/>
          <w:sz w:val="24"/>
          <w:szCs w:val="24"/>
        </w:rPr>
        <w:t>()16. A. jobs</w:t>
      </w:r>
      <w:r w:rsidRPr="002E229C">
        <w:rPr>
          <w:rFonts w:ascii="Times New Roman" w:hAnsi="Times New Roman"/>
          <w:sz w:val="24"/>
          <w:szCs w:val="24"/>
        </w:rPr>
        <w:tab/>
      </w:r>
      <w:r w:rsidRPr="002E229C" w:rsidR="00516A69">
        <w:rPr>
          <w:rFonts w:ascii="Times New Roman" w:hAnsi="Times New Roman"/>
          <w:sz w:val="24"/>
          <w:szCs w:val="24"/>
        </w:rPr>
        <w:tab/>
      </w:r>
      <w:r w:rsidRPr="002E229C" w:rsidR="00516A69">
        <w:rPr>
          <w:rFonts w:ascii="Times New Roman" w:hAnsi="Times New Roman"/>
          <w:sz w:val="24"/>
          <w:szCs w:val="24"/>
        </w:rPr>
        <w:tab/>
      </w:r>
      <w:r w:rsidRPr="002E229C">
        <w:rPr>
          <w:rFonts w:ascii="Times New Roman" w:hAnsi="Times New Roman"/>
          <w:sz w:val="24"/>
          <w:szCs w:val="24"/>
        </w:rPr>
        <w:t>B. time</w:t>
      </w:r>
      <w:r w:rsidRPr="002E229C">
        <w:rPr>
          <w:rFonts w:ascii="Times New Roman" w:hAnsi="Times New Roman"/>
          <w:sz w:val="24"/>
          <w:szCs w:val="24"/>
        </w:rPr>
        <w:tab/>
      </w:r>
      <w:r w:rsidRPr="002E229C" w:rsidR="00516A69">
        <w:rPr>
          <w:rFonts w:ascii="Times New Roman" w:hAnsi="Times New Roman"/>
          <w:sz w:val="24"/>
          <w:szCs w:val="24"/>
        </w:rPr>
        <w:tab/>
        <w:t xml:space="preserve">C. </w:t>
      </w:r>
      <w:r w:rsidRPr="002E229C">
        <w:rPr>
          <w:rFonts w:ascii="Times New Roman" w:hAnsi="Times New Roman"/>
          <w:sz w:val="24"/>
          <w:szCs w:val="24"/>
        </w:rPr>
        <w:t>help</w:t>
      </w:r>
    </w:p>
    <w:p w:rsidR="00F403CB" w:rsidRPr="002E229C" w:rsidP="00F403CB">
      <w:pPr>
        <w:rPr>
          <w:rFonts w:ascii="Times New Roman" w:hAnsi="Times New Roman"/>
          <w:sz w:val="24"/>
          <w:szCs w:val="24"/>
        </w:rPr>
      </w:pPr>
      <w:r w:rsidRPr="002E229C">
        <w:rPr>
          <w:rFonts w:ascii="Times New Roman" w:hAnsi="Times New Roman"/>
          <w:sz w:val="24"/>
          <w:szCs w:val="24"/>
        </w:rPr>
        <w:t>()17. A. bought</w:t>
      </w:r>
      <w:r w:rsidRPr="002E229C">
        <w:rPr>
          <w:rFonts w:ascii="Times New Roman" w:hAnsi="Times New Roman"/>
          <w:sz w:val="24"/>
          <w:szCs w:val="24"/>
        </w:rPr>
        <w:tab/>
      </w:r>
      <w:r w:rsidRPr="002E229C" w:rsidR="00516A69">
        <w:rPr>
          <w:rFonts w:ascii="Times New Roman" w:hAnsi="Times New Roman"/>
          <w:sz w:val="24"/>
          <w:szCs w:val="24"/>
        </w:rPr>
        <w:tab/>
      </w:r>
      <w:r w:rsidRPr="002E229C">
        <w:rPr>
          <w:rFonts w:ascii="Times New Roman" w:hAnsi="Times New Roman"/>
          <w:sz w:val="24"/>
          <w:szCs w:val="24"/>
        </w:rPr>
        <w:t>B. gave</w:t>
      </w:r>
      <w:r w:rsidRPr="002E229C">
        <w:rPr>
          <w:rFonts w:ascii="Times New Roman" w:hAnsi="Times New Roman"/>
          <w:sz w:val="24"/>
          <w:szCs w:val="24"/>
        </w:rPr>
        <w:tab/>
      </w:r>
      <w:r w:rsidRPr="002E229C" w:rsidR="00516A69">
        <w:rPr>
          <w:rFonts w:ascii="Times New Roman" w:hAnsi="Times New Roman"/>
          <w:sz w:val="24"/>
          <w:szCs w:val="24"/>
        </w:rPr>
        <w:tab/>
        <w:t xml:space="preserve">C. </w:t>
      </w:r>
      <w:r w:rsidRPr="002E229C">
        <w:rPr>
          <w:rFonts w:ascii="Times New Roman" w:hAnsi="Times New Roman"/>
          <w:sz w:val="24"/>
          <w:szCs w:val="24"/>
        </w:rPr>
        <w:t>sold</w:t>
      </w:r>
    </w:p>
    <w:p w:rsidR="00F403CB" w:rsidRPr="002E229C" w:rsidP="00F403CB">
      <w:pPr>
        <w:rPr>
          <w:rFonts w:ascii="Times New Roman" w:hAnsi="Times New Roman"/>
          <w:sz w:val="24"/>
          <w:szCs w:val="24"/>
        </w:rPr>
      </w:pPr>
      <w:r w:rsidRPr="002E229C">
        <w:rPr>
          <w:rFonts w:ascii="Times New Roman" w:hAnsi="Times New Roman"/>
          <w:sz w:val="24"/>
          <w:szCs w:val="24"/>
        </w:rPr>
        <w:t>()18. A. showed</w:t>
      </w:r>
      <w:r w:rsidRPr="002E229C">
        <w:rPr>
          <w:rFonts w:ascii="Times New Roman" w:hAnsi="Times New Roman"/>
          <w:sz w:val="24"/>
          <w:szCs w:val="24"/>
        </w:rPr>
        <w:tab/>
      </w:r>
      <w:r w:rsidRPr="002E229C" w:rsidR="00516A69">
        <w:rPr>
          <w:rFonts w:ascii="Times New Roman" w:hAnsi="Times New Roman"/>
          <w:sz w:val="24"/>
          <w:szCs w:val="24"/>
        </w:rPr>
        <w:tab/>
        <w:t>B. hoped</w:t>
      </w:r>
      <w:r w:rsidRPr="002E229C" w:rsidR="00516A69">
        <w:rPr>
          <w:rFonts w:ascii="Times New Roman" w:hAnsi="Times New Roman"/>
          <w:sz w:val="24"/>
          <w:szCs w:val="24"/>
        </w:rPr>
        <w:tab/>
        <w:t xml:space="preserve">C. </w:t>
      </w:r>
      <w:r w:rsidRPr="002E229C">
        <w:rPr>
          <w:rFonts w:ascii="Times New Roman" w:hAnsi="Times New Roman"/>
          <w:sz w:val="24"/>
          <w:szCs w:val="24"/>
        </w:rPr>
        <w:t>saw</w:t>
      </w:r>
    </w:p>
    <w:p w:rsidR="00F403CB" w:rsidRPr="002E229C" w:rsidP="00F403CB">
      <w:pPr>
        <w:rPr>
          <w:rFonts w:ascii="Times New Roman" w:hAnsi="Times New Roman"/>
          <w:sz w:val="24"/>
          <w:szCs w:val="24"/>
        </w:rPr>
      </w:pPr>
      <w:r w:rsidRPr="002E229C">
        <w:rPr>
          <w:rFonts w:ascii="Times New Roman" w:hAnsi="Times New Roman"/>
          <w:sz w:val="24"/>
          <w:szCs w:val="24"/>
        </w:rPr>
        <w:t>()19. A. story</w:t>
      </w:r>
      <w:r w:rsidRPr="002E229C">
        <w:rPr>
          <w:rFonts w:ascii="Times New Roman" w:hAnsi="Times New Roman"/>
          <w:sz w:val="24"/>
          <w:szCs w:val="24"/>
        </w:rPr>
        <w:tab/>
      </w:r>
      <w:r w:rsidRPr="002E229C" w:rsidR="00516A69">
        <w:rPr>
          <w:rFonts w:ascii="Times New Roman" w:hAnsi="Times New Roman"/>
          <w:sz w:val="24"/>
          <w:szCs w:val="24"/>
        </w:rPr>
        <w:tab/>
      </w:r>
      <w:r w:rsidRPr="002E229C" w:rsidR="00516A69">
        <w:rPr>
          <w:rFonts w:ascii="Times New Roman" w:hAnsi="Times New Roman"/>
          <w:sz w:val="24"/>
          <w:szCs w:val="24"/>
        </w:rPr>
        <w:tab/>
        <w:t>B. hobby</w:t>
      </w:r>
      <w:r w:rsidRPr="002E229C" w:rsidR="00516A69">
        <w:rPr>
          <w:rFonts w:ascii="Times New Roman" w:hAnsi="Times New Roman"/>
          <w:sz w:val="24"/>
          <w:szCs w:val="24"/>
        </w:rPr>
        <w:tab/>
        <w:t xml:space="preserve">C. </w:t>
      </w:r>
      <w:r w:rsidRPr="002E229C">
        <w:rPr>
          <w:rFonts w:ascii="Times New Roman" w:hAnsi="Times New Roman"/>
          <w:sz w:val="24"/>
          <w:szCs w:val="24"/>
        </w:rPr>
        <w:t>energy</w:t>
      </w:r>
    </w:p>
    <w:p w:rsidR="00F403CB" w:rsidRPr="002E229C" w:rsidP="00F403CB">
      <w:pPr>
        <w:rPr>
          <w:rFonts w:ascii="Times New Roman" w:hAnsi="Times New Roman"/>
          <w:sz w:val="24"/>
          <w:szCs w:val="24"/>
        </w:rPr>
      </w:pPr>
      <w:r w:rsidRPr="002E229C">
        <w:rPr>
          <w:rFonts w:ascii="Times New Roman" w:hAnsi="Times New Roman"/>
          <w:sz w:val="24"/>
          <w:szCs w:val="24"/>
        </w:rPr>
        <w:t>()20. A. nervous</w:t>
      </w:r>
      <w:r w:rsidRPr="002E229C">
        <w:rPr>
          <w:rFonts w:ascii="Times New Roman" w:hAnsi="Times New Roman"/>
          <w:sz w:val="24"/>
          <w:szCs w:val="24"/>
        </w:rPr>
        <w:tab/>
      </w:r>
      <w:r w:rsidRPr="002E229C" w:rsidR="00516A69">
        <w:rPr>
          <w:rFonts w:ascii="Times New Roman" w:hAnsi="Times New Roman"/>
          <w:sz w:val="24"/>
          <w:szCs w:val="24"/>
        </w:rPr>
        <w:tab/>
      </w:r>
      <w:r w:rsidRPr="002E229C">
        <w:rPr>
          <w:rFonts w:ascii="Times New Roman" w:hAnsi="Times New Roman"/>
          <w:sz w:val="24"/>
          <w:szCs w:val="24"/>
        </w:rPr>
        <w:t>B. rich</w:t>
      </w:r>
      <w:r w:rsidRPr="002E229C">
        <w:rPr>
          <w:rFonts w:ascii="Times New Roman" w:hAnsi="Times New Roman"/>
          <w:sz w:val="24"/>
          <w:szCs w:val="24"/>
        </w:rPr>
        <w:tab/>
      </w:r>
      <w:r w:rsidRPr="002E229C" w:rsidR="00516A69">
        <w:rPr>
          <w:rFonts w:ascii="Times New Roman" w:hAnsi="Times New Roman"/>
          <w:sz w:val="24"/>
          <w:szCs w:val="24"/>
        </w:rPr>
        <w:tab/>
        <w:t xml:space="preserve">C. </w:t>
      </w:r>
      <w:r w:rsidRPr="002E229C">
        <w:rPr>
          <w:rFonts w:ascii="Times New Roman" w:hAnsi="Times New Roman"/>
          <w:sz w:val="24"/>
          <w:szCs w:val="24"/>
        </w:rPr>
        <w:t>happy</w:t>
      </w:r>
    </w:p>
    <w:p w:rsidR="00F403CB" w:rsidRPr="002E229C" w:rsidP="00F403CB">
      <w:pPr>
        <w:rPr>
          <w:rFonts w:ascii="Times New Roman" w:hAnsi="Times New Roman"/>
          <w:sz w:val="24"/>
          <w:szCs w:val="24"/>
        </w:rPr>
      </w:pPr>
      <w:r w:rsidRPr="002E229C">
        <w:rPr>
          <w:rFonts w:ascii="Times New Roman" w:hAnsi="Times New Roman"/>
          <w:b/>
          <w:sz w:val="24"/>
          <w:szCs w:val="24"/>
        </w:rPr>
        <w:t>III</w:t>
      </w:r>
      <w:r w:rsidRPr="002E229C" w:rsidR="00516A69">
        <w:rPr>
          <w:rFonts w:ascii="Times New Roman" w:hAnsi="Times New Roman"/>
          <w:b/>
          <w:sz w:val="24"/>
          <w:szCs w:val="24"/>
        </w:rPr>
        <w:t>.</w:t>
      </w:r>
      <w:r w:rsidRPr="002E229C" w:rsidR="00516A69">
        <w:rPr>
          <w:rFonts w:ascii="Times New Roman" w:hAnsi="Times New Roman"/>
          <w:b/>
          <w:sz w:val="24"/>
          <w:szCs w:val="24"/>
        </w:rPr>
        <w:t>阅读理解。</w:t>
      </w:r>
      <w:r w:rsidRPr="002E229C" w:rsidR="00516A69">
        <w:rPr>
          <w:rFonts w:ascii="Times New Roman" w:hAnsi="Times New Roman"/>
          <w:sz w:val="24"/>
          <w:szCs w:val="24"/>
        </w:rPr>
        <w:t>(</w:t>
      </w:r>
      <w:r w:rsidRPr="002E229C">
        <w:rPr>
          <w:rFonts w:ascii="Times New Roman" w:hAnsi="Times New Roman"/>
          <w:sz w:val="24"/>
          <w:szCs w:val="24"/>
        </w:rPr>
        <w:t>30</w:t>
      </w:r>
      <w:r w:rsidRPr="002E229C" w:rsidR="00516A69">
        <w:rPr>
          <w:rFonts w:ascii="Times New Roman" w:hAnsi="Times New Roman"/>
          <w:sz w:val="24"/>
          <w:szCs w:val="24"/>
        </w:rPr>
        <w:t>分</w:t>
      </w:r>
      <w:r w:rsidRPr="002E229C" w:rsidR="00516A69">
        <w:rPr>
          <w:rFonts w:ascii="Times New Roman" w:hAnsi="Times New Roman"/>
          <w:sz w:val="24"/>
          <w:szCs w:val="24"/>
        </w:rPr>
        <w:t>)</w:t>
      </w:r>
    </w:p>
    <w:p w:rsidR="00F403CB" w:rsidRPr="002E229C" w:rsidP="00F403CB">
      <w:pPr>
        <w:rPr>
          <w:rFonts w:ascii="Times New Roman" w:hAnsi="Times New Roman"/>
          <w:sz w:val="24"/>
          <w:szCs w:val="24"/>
        </w:rPr>
      </w:pPr>
      <w:r w:rsidRPr="002E229C">
        <w:rPr>
          <w:rFonts w:ascii="Times New Roman" w:hAnsi="Times New Roman"/>
          <w:sz w:val="24"/>
          <w:szCs w:val="24"/>
        </w:rPr>
        <w:t>阅读下列短文，从下面每小题的</w:t>
      </w:r>
      <w:r w:rsidRPr="002E229C">
        <w:rPr>
          <w:rFonts w:ascii="Times New Roman" w:hAnsi="Times New Roman"/>
          <w:sz w:val="24"/>
          <w:szCs w:val="24"/>
        </w:rPr>
        <w:t>A</w:t>
      </w:r>
      <w:r w:rsidRPr="002E229C">
        <w:rPr>
          <w:rFonts w:ascii="Times New Roman" w:hAnsi="Times New Roman"/>
          <w:sz w:val="24"/>
          <w:szCs w:val="24"/>
        </w:rPr>
        <w:t>、</w:t>
      </w:r>
      <w:r w:rsidRPr="002E229C">
        <w:rPr>
          <w:rFonts w:ascii="Times New Roman" w:hAnsi="Times New Roman"/>
          <w:sz w:val="24"/>
          <w:szCs w:val="24"/>
        </w:rPr>
        <w:t>B</w:t>
      </w:r>
      <w:r w:rsidRPr="002E229C">
        <w:rPr>
          <w:rFonts w:ascii="Times New Roman" w:hAnsi="Times New Roman"/>
          <w:sz w:val="24"/>
          <w:szCs w:val="24"/>
        </w:rPr>
        <w:t>、</w:t>
      </w:r>
      <w:r w:rsidRPr="002E229C">
        <w:rPr>
          <w:rFonts w:ascii="Times New Roman" w:hAnsi="Times New Roman"/>
          <w:sz w:val="24"/>
          <w:szCs w:val="24"/>
        </w:rPr>
        <w:t>C</w:t>
      </w:r>
      <w:r w:rsidRPr="002E229C">
        <w:rPr>
          <w:rFonts w:ascii="Times New Roman" w:hAnsi="Times New Roman"/>
          <w:sz w:val="24"/>
          <w:szCs w:val="24"/>
        </w:rPr>
        <w:t>、</w:t>
      </w:r>
      <w:r w:rsidRPr="002E229C">
        <w:rPr>
          <w:rFonts w:ascii="Times New Roman" w:hAnsi="Times New Roman"/>
          <w:sz w:val="24"/>
          <w:szCs w:val="24"/>
        </w:rPr>
        <w:t>D</w:t>
      </w:r>
      <w:r w:rsidRPr="002E229C" w:rsidR="003049E2">
        <w:rPr>
          <w:rFonts w:ascii="Times New Roman" w:hAnsi="Times New Roman"/>
          <w:sz w:val="24"/>
          <w:szCs w:val="24"/>
        </w:rPr>
        <w:t>四个选项中选出最佳选项。</w:t>
      </w:r>
      <w:r w:rsidRPr="002E229C" w:rsidR="003049E2">
        <w:rPr>
          <w:rFonts w:ascii="Times New Roman" w:hAnsi="Times New Roman"/>
          <w:sz w:val="24"/>
          <w:szCs w:val="24"/>
        </w:rPr>
        <w:t>(</w:t>
      </w:r>
      <w:r w:rsidRPr="002E229C">
        <w:rPr>
          <w:rFonts w:ascii="Times New Roman" w:hAnsi="Times New Roman"/>
          <w:sz w:val="24"/>
          <w:szCs w:val="24"/>
        </w:rPr>
        <w:t>共</w:t>
      </w:r>
      <w:r w:rsidRPr="002E229C">
        <w:rPr>
          <w:rFonts w:ascii="Times New Roman" w:hAnsi="Times New Roman"/>
          <w:sz w:val="24"/>
          <w:szCs w:val="24"/>
        </w:rPr>
        <w:t>20</w:t>
      </w:r>
      <w:r w:rsidRPr="002E229C">
        <w:rPr>
          <w:rFonts w:ascii="Times New Roman" w:hAnsi="Times New Roman"/>
          <w:sz w:val="24"/>
          <w:szCs w:val="24"/>
        </w:rPr>
        <w:t>小题，每小题</w:t>
      </w:r>
      <w:r w:rsidRPr="002E229C">
        <w:rPr>
          <w:rFonts w:ascii="Times New Roman" w:hAnsi="Times New Roman"/>
          <w:sz w:val="24"/>
          <w:szCs w:val="24"/>
        </w:rPr>
        <w:t>1.5</w:t>
      </w:r>
      <w:r w:rsidRPr="002E229C" w:rsidR="003049E2">
        <w:rPr>
          <w:rFonts w:ascii="Times New Roman" w:hAnsi="Times New Roman"/>
          <w:sz w:val="24"/>
          <w:szCs w:val="24"/>
        </w:rPr>
        <w:t>分</w:t>
      </w:r>
      <w:r w:rsidRPr="002E229C" w:rsidR="003049E2">
        <w:rPr>
          <w:rFonts w:ascii="Times New Roman" w:hAnsi="Times New Roman"/>
          <w:sz w:val="24"/>
          <w:szCs w:val="24"/>
        </w:rPr>
        <w:t>)</w:t>
      </w:r>
    </w:p>
    <w:p w:rsidR="00F403CB" w:rsidRPr="002E229C" w:rsidP="003049E2">
      <w:pPr>
        <w:jc w:val="center"/>
        <w:rPr>
          <w:rFonts w:ascii="Times New Roman" w:hAnsi="Times New Roman"/>
          <w:b/>
          <w:sz w:val="30"/>
          <w:szCs w:val="30"/>
        </w:rPr>
      </w:pPr>
      <w:r w:rsidRPr="002E229C">
        <w:rPr>
          <w:rFonts w:ascii="Times New Roman" w:hAnsi="Times New Roman"/>
          <w:b/>
          <w:sz w:val="30"/>
          <w:szCs w:val="30"/>
        </w:rPr>
        <w:t>A</w:t>
      </w:r>
    </w:p>
    <w:p w:rsidR="003049E2" w:rsidRPr="002E229C" w:rsidP="00F403CB">
      <w:pPr>
        <w:rPr>
          <w:rFonts w:ascii="Times New Roman" w:hAnsi="Times New Roman"/>
          <w:sz w:val="24"/>
          <w:szCs w:val="24"/>
        </w:rPr>
      </w:pPr>
      <w:r>
        <w:rPr>
          <w:rFonts w:ascii="Times New Roman" w:hAnsi="Times New Roman"/>
          <w:noProof/>
          <w:sz w:val="24"/>
          <w:szCs w:val="24"/>
        </w:rPr>
        <w:drawing>
          <wp:inline distT="0" distB="0" distL="0" distR="0">
            <wp:extent cx="1254760" cy="972820"/>
            <wp:effectExtent l="19050" t="0" r="2540" b="0"/>
            <wp:docPr id="1" name="图片 1" descr="QQ截图20180305193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Q截图20180305193842"/>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1254760" cy="972820"/>
                    </a:xfrm>
                    <a:prstGeom prst="rect">
                      <a:avLst/>
                    </a:prstGeom>
                    <a:noFill/>
                    <a:ln w="9525">
                      <a:noFill/>
                      <a:miter lim="800000"/>
                      <a:headEnd/>
                      <a:tailEnd/>
                    </a:ln>
                  </pic:spPr>
                </pic:pic>
              </a:graphicData>
            </a:graphic>
          </wp:inline>
        </w:drawing>
      </w:r>
    </w:p>
    <w:p w:rsidR="00F403CB" w:rsidRPr="002E229C" w:rsidP="00F403CB">
      <w:pPr>
        <w:rPr>
          <w:rFonts w:ascii="Times New Roman" w:hAnsi="Times New Roman"/>
          <w:sz w:val="24"/>
          <w:szCs w:val="24"/>
        </w:rPr>
      </w:pPr>
      <w:r w:rsidRPr="002E229C">
        <w:rPr>
          <w:rFonts w:ascii="Times New Roman" w:hAnsi="Times New Roman"/>
          <w:sz w:val="24"/>
          <w:szCs w:val="24"/>
        </w:rPr>
        <w:t>My name is Linda. One day, Mr</w:t>
      </w:r>
      <w:r w:rsidRPr="002E229C" w:rsidR="003049E2">
        <w:rPr>
          <w:rFonts w:ascii="Times New Roman" w:hAnsi="Times New Roman"/>
          <w:sz w:val="24"/>
          <w:szCs w:val="24"/>
        </w:rPr>
        <w:t xml:space="preserve"> Smith gave us </w:t>
      </w:r>
      <w:r w:rsidRPr="002E229C">
        <w:rPr>
          <w:rFonts w:ascii="Times New Roman" w:hAnsi="Times New Roman"/>
          <w:sz w:val="24"/>
          <w:szCs w:val="24"/>
        </w:rPr>
        <w:t>the results (</w:t>
      </w:r>
      <w:r w:rsidRPr="002E229C" w:rsidR="003049E2">
        <w:rPr>
          <w:rFonts w:ascii="Times New Roman" w:hAnsi="Times New Roman"/>
          <w:sz w:val="24"/>
          <w:szCs w:val="24"/>
        </w:rPr>
        <w:t>成绩</w:t>
      </w:r>
      <w:r w:rsidRPr="002E229C" w:rsidR="003049E2">
        <w:rPr>
          <w:rFonts w:ascii="Times New Roman" w:hAnsi="Times New Roman"/>
          <w:sz w:val="24"/>
          <w:szCs w:val="24"/>
        </w:rPr>
        <w:t xml:space="preserve">) of our Maths exam. I did very </w:t>
      </w:r>
      <w:r w:rsidRPr="002E229C">
        <w:rPr>
          <w:rFonts w:ascii="Times New Roman" w:hAnsi="Times New Roman"/>
          <w:sz w:val="24"/>
          <w:szCs w:val="24"/>
        </w:rPr>
        <w:t>badly that time. I felt so</w:t>
      </w:r>
      <w:r w:rsidRPr="002E229C" w:rsidR="003049E2">
        <w:rPr>
          <w:rFonts w:ascii="Times New Roman" w:hAnsi="Times New Roman"/>
          <w:sz w:val="24"/>
          <w:szCs w:val="24"/>
        </w:rPr>
        <w:t xml:space="preserve"> </w:t>
      </w:r>
      <w:r w:rsidRPr="002E229C">
        <w:rPr>
          <w:rFonts w:ascii="Times New Roman" w:hAnsi="Times New Roman"/>
          <w:sz w:val="24"/>
          <w:szCs w:val="24"/>
        </w:rPr>
        <w:t>sad that I didn’t want to talk to anyone. At lunchtime, I still stayed in the classroom. Suddenly I heard Cathy call my name, “Linda, you look sad. What’s wrong?” I had a look at her but said nothing. I knew Cathy had a good grade in the exam. I thought she would laugh at me. She wen</w:t>
      </w:r>
      <w:r w:rsidRPr="002E229C" w:rsidR="00B02449">
        <w:rPr>
          <w:rFonts w:ascii="Times New Roman" w:hAnsi="Times New Roman"/>
          <w:sz w:val="24"/>
          <w:szCs w:val="24"/>
        </w:rPr>
        <w:t>t on asking me some questions, “I</w:t>
      </w:r>
      <w:r w:rsidRPr="002E229C">
        <w:rPr>
          <w:rFonts w:ascii="Times New Roman" w:hAnsi="Times New Roman"/>
          <w:sz w:val="24"/>
          <w:szCs w:val="24"/>
        </w:rPr>
        <w:t>s it because of the exam? Do you want me to help</w:t>
      </w:r>
      <w:r w:rsidRPr="002E229C" w:rsidR="00B02449">
        <w:rPr>
          <w:rFonts w:ascii="Times New Roman" w:hAnsi="Times New Roman"/>
          <w:sz w:val="24"/>
          <w:szCs w:val="24"/>
        </w:rPr>
        <w:t xml:space="preserve"> </w:t>
      </w:r>
      <w:r w:rsidRPr="002E229C">
        <w:rPr>
          <w:rFonts w:ascii="Times New Roman" w:hAnsi="Times New Roman"/>
          <w:sz w:val="24"/>
          <w:szCs w:val="24"/>
        </w:rPr>
        <w:t>you?” I kept quiet all the time. Then Cathy went out. After a while, I looked for my paper here and there</w:t>
      </w:r>
      <w:r w:rsidRPr="002E229C" w:rsidR="00B02449">
        <w:rPr>
          <w:rFonts w:ascii="Times New Roman" w:hAnsi="Times New Roman"/>
          <w:sz w:val="24"/>
          <w:szCs w:val="24"/>
        </w:rPr>
        <w:t xml:space="preserve">, </w:t>
      </w:r>
      <w:r w:rsidRPr="002E229C">
        <w:rPr>
          <w:rFonts w:ascii="Times New Roman" w:hAnsi="Times New Roman"/>
          <w:sz w:val="24"/>
          <w:szCs w:val="24"/>
        </w:rPr>
        <w:t>but I couldn’t find it.</w:t>
      </w:r>
    </w:p>
    <w:p w:rsidR="00F403CB" w:rsidRPr="002E229C" w:rsidP="00F403CB">
      <w:pPr>
        <w:rPr>
          <w:rFonts w:ascii="Times New Roman" w:hAnsi="Times New Roman"/>
          <w:sz w:val="24"/>
          <w:szCs w:val="24"/>
        </w:rPr>
      </w:pPr>
      <w:r w:rsidRPr="002E229C">
        <w:rPr>
          <w:rFonts w:ascii="Times New Roman" w:hAnsi="Times New Roman"/>
          <w:sz w:val="24"/>
          <w:szCs w:val="24"/>
        </w:rPr>
        <w:t>In the afternoon, Cathy came up to my desk and gave my exam paper to me. I looked at it and got a big surprise. Cathy told me how to work out the wrong problems on my paper. How kind she was! My face turned red at once. At that time, I wanted to hug her, but all I did was to hold her hands and say, “Th</w:t>
      </w:r>
      <w:r w:rsidRPr="002E229C" w:rsidR="00B02449">
        <w:rPr>
          <w:rFonts w:ascii="Times New Roman" w:hAnsi="Times New Roman"/>
          <w:sz w:val="24"/>
          <w:szCs w:val="24"/>
        </w:rPr>
        <w:t>a</w:t>
      </w:r>
      <w:r w:rsidRPr="002E229C">
        <w:rPr>
          <w:rFonts w:ascii="Times New Roman" w:hAnsi="Times New Roman"/>
          <w:sz w:val="24"/>
          <w:szCs w:val="24"/>
        </w:rPr>
        <w:t>nk you!”</w:t>
      </w:r>
    </w:p>
    <w:p w:rsidR="00F403CB" w:rsidRPr="002E229C" w:rsidP="00F403CB">
      <w:pPr>
        <w:rPr>
          <w:rFonts w:ascii="Times New Roman" w:hAnsi="Times New Roman"/>
          <w:sz w:val="24"/>
          <w:szCs w:val="24"/>
        </w:rPr>
      </w:pPr>
      <w:r w:rsidRPr="002E229C">
        <w:rPr>
          <w:rFonts w:ascii="Times New Roman" w:hAnsi="Times New Roman"/>
          <w:sz w:val="24"/>
          <w:szCs w:val="24"/>
        </w:rPr>
        <w:t>Cathy and I are still best friends now. I hope that our friendship will remain long.</w:t>
      </w:r>
    </w:p>
    <w:p w:rsidR="00F403CB" w:rsidRPr="002E229C" w:rsidP="00F403CB">
      <w:pPr>
        <w:rPr>
          <w:rFonts w:ascii="Times New Roman" w:hAnsi="Times New Roman"/>
          <w:sz w:val="24"/>
          <w:szCs w:val="24"/>
        </w:rPr>
      </w:pPr>
      <w:r w:rsidRPr="002E229C">
        <w:rPr>
          <w:rFonts w:ascii="Times New Roman" w:hAnsi="Times New Roman"/>
          <w:sz w:val="24"/>
          <w:szCs w:val="24"/>
        </w:rPr>
        <w:t>()21. Why did Linda feel sad that day?</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Because her teacher d</w:t>
      </w:r>
      <w:r w:rsidRPr="002E229C">
        <w:rPr>
          <w:rFonts w:ascii="Times New Roman" w:hAnsi="Times New Roman"/>
          <w:sz w:val="24"/>
          <w:szCs w:val="24"/>
        </w:rPr>
        <w:t>idn’t</w:t>
      </w:r>
      <w:r w:rsidRPr="002E229C">
        <w:rPr>
          <w:rFonts w:ascii="Times New Roman" w:hAnsi="Times New Roman"/>
          <w:sz w:val="24"/>
          <w:szCs w:val="24"/>
        </w:rPr>
        <w:t xml:space="preserve"> like her.</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Because she got a bad grade in the Maths exam.</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Because she had a fight with her friend.</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Because she had no friends.</w:t>
      </w:r>
    </w:p>
    <w:p w:rsidR="00F403CB" w:rsidRPr="002E229C" w:rsidP="00F403CB">
      <w:pPr>
        <w:rPr>
          <w:rFonts w:ascii="Times New Roman" w:hAnsi="Times New Roman"/>
          <w:sz w:val="24"/>
          <w:szCs w:val="24"/>
        </w:rPr>
      </w:pPr>
      <w:r w:rsidRPr="002E229C">
        <w:rPr>
          <w:rFonts w:ascii="Times New Roman" w:hAnsi="Times New Roman"/>
          <w:sz w:val="24"/>
          <w:szCs w:val="24"/>
        </w:rPr>
        <w:t>()22. Who is Cathy?</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Linda’s teacher.</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Linda’s mother.</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Linda’s sister.</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Linda’s classmate.</w:t>
      </w:r>
    </w:p>
    <w:p w:rsidR="00F403CB" w:rsidRPr="002E229C" w:rsidP="00F403CB">
      <w:pPr>
        <w:rPr>
          <w:rFonts w:ascii="Times New Roman" w:hAnsi="Times New Roman"/>
          <w:sz w:val="24"/>
          <w:szCs w:val="24"/>
        </w:rPr>
      </w:pPr>
      <w:r w:rsidRPr="002E229C">
        <w:rPr>
          <w:rFonts w:ascii="Times New Roman" w:hAnsi="Times New Roman"/>
          <w:sz w:val="24"/>
          <w:szCs w:val="24"/>
        </w:rPr>
        <w:t>()23. How did Linda feel when Cathy returned</w:t>
      </w:r>
      <w:r w:rsidRPr="002E229C" w:rsidR="00B02449">
        <w:rPr>
          <w:rFonts w:ascii="Times New Roman" w:hAnsi="Times New Roman"/>
          <w:sz w:val="24"/>
          <w:szCs w:val="24"/>
        </w:rPr>
        <w:t xml:space="preserve"> </w:t>
      </w:r>
      <w:r w:rsidRPr="002E229C">
        <w:rPr>
          <w:rFonts w:ascii="Times New Roman" w:hAnsi="Times New Roman"/>
          <w:sz w:val="24"/>
          <w:szCs w:val="24"/>
        </w:rPr>
        <w:t>the exam paper to her?</w:t>
      </w:r>
    </w:p>
    <w:p w:rsidR="00F403CB" w:rsidRPr="002E229C" w:rsidP="00F403CB">
      <w:pPr>
        <w:rPr>
          <w:rFonts w:ascii="Times New Roman" w:hAnsi="Times New Roman"/>
          <w:sz w:val="24"/>
          <w:szCs w:val="24"/>
        </w:rPr>
      </w:pPr>
      <w:r w:rsidRPr="002E229C">
        <w:rPr>
          <w:rFonts w:ascii="Times New Roman" w:hAnsi="Times New Roman"/>
          <w:sz w:val="24"/>
          <w:szCs w:val="24"/>
        </w:rPr>
        <w:t>A. Surprised.</w:t>
      </w:r>
      <w:r w:rsidRPr="002E229C">
        <w:rPr>
          <w:rFonts w:ascii="Times New Roman" w:hAnsi="Times New Roman"/>
          <w:sz w:val="24"/>
          <w:szCs w:val="24"/>
        </w:rPr>
        <w:tab/>
        <w:t xml:space="preserve">B. </w:t>
      </w:r>
      <w:r w:rsidRPr="002E229C">
        <w:rPr>
          <w:rFonts w:ascii="Times New Roman" w:hAnsi="Times New Roman"/>
          <w:sz w:val="24"/>
          <w:szCs w:val="24"/>
        </w:rPr>
        <w:t>Nervous.</w:t>
      </w:r>
    </w:p>
    <w:p w:rsidR="00F403CB" w:rsidRPr="002E229C" w:rsidP="00F403CB">
      <w:pPr>
        <w:rPr>
          <w:rFonts w:ascii="Times New Roman" w:hAnsi="Times New Roman"/>
          <w:sz w:val="24"/>
          <w:szCs w:val="24"/>
        </w:rPr>
      </w:pPr>
      <w:r w:rsidRPr="002E229C">
        <w:rPr>
          <w:rFonts w:ascii="Times New Roman" w:hAnsi="Times New Roman"/>
          <w:sz w:val="24"/>
          <w:szCs w:val="24"/>
        </w:rPr>
        <w:t>C. Unhappy.</w:t>
      </w:r>
      <w:r w:rsidRPr="002E229C">
        <w:rPr>
          <w:rFonts w:ascii="Times New Roman" w:hAnsi="Times New Roman"/>
          <w:sz w:val="24"/>
          <w:szCs w:val="24"/>
        </w:rPr>
        <w:tab/>
        <w:t>D. Shy.</w:t>
      </w:r>
    </w:p>
    <w:p w:rsidR="00F403CB" w:rsidRPr="002E229C" w:rsidP="00F403CB">
      <w:pPr>
        <w:rPr>
          <w:rFonts w:ascii="Times New Roman" w:hAnsi="Times New Roman"/>
          <w:sz w:val="24"/>
          <w:szCs w:val="24"/>
        </w:rPr>
      </w:pPr>
      <w:r w:rsidRPr="002E229C">
        <w:rPr>
          <w:rFonts w:ascii="Times New Roman" w:hAnsi="Times New Roman"/>
          <w:sz w:val="24"/>
          <w:szCs w:val="24"/>
        </w:rPr>
        <w:t>()24. What do you think of Cathy?</w:t>
      </w:r>
    </w:p>
    <w:p w:rsidR="00F403CB" w:rsidRPr="002E229C" w:rsidP="00F403CB">
      <w:pPr>
        <w:rPr>
          <w:rFonts w:ascii="Times New Roman" w:hAnsi="Times New Roman"/>
          <w:sz w:val="24"/>
          <w:szCs w:val="24"/>
        </w:rPr>
      </w:pPr>
      <w:r w:rsidRPr="002E229C">
        <w:rPr>
          <w:rFonts w:ascii="Times New Roman" w:hAnsi="Times New Roman"/>
          <w:sz w:val="24"/>
          <w:szCs w:val="24"/>
        </w:rPr>
        <w:t>A. Strict.</w:t>
      </w:r>
      <w:r w:rsidRPr="002E229C" w:rsidR="00B02449">
        <w:rPr>
          <w:rFonts w:ascii="Times New Roman" w:hAnsi="Times New Roman"/>
          <w:sz w:val="24"/>
          <w:szCs w:val="24"/>
        </w:rPr>
        <w:tab/>
      </w:r>
      <w:r w:rsidRPr="002E229C">
        <w:rPr>
          <w:rFonts w:ascii="Times New Roman" w:hAnsi="Times New Roman"/>
          <w:sz w:val="24"/>
          <w:szCs w:val="24"/>
        </w:rPr>
        <w:tab/>
        <w:t>B. Funny.</w:t>
      </w:r>
    </w:p>
    <w:p w:rsidR="00F403CB" w:rsidRPr="002E229C" w:rsidP="00F403CB">
      <w:pPr>
        <w:rPr>
          <w:rFonts w:ascii="Times New Roman" w:hAnsi="Times New Roman"/>
          <w:sz w:val="24"/>
          <w:szCs w:val="24"/>
        </w:rPr>
      </w:pPr>
      <w:r w:rsidRPr="002E229C">
        <w:rPr>
          <w:rFonts w:ascii="Times New Roman" w:hAnsi="Times New Roman"/>
          <w:sz w:val="24"/>
          <w:szCs w:val="24"/>
        </w:rPr>
        <w:t>C. Helpful.</w:t>
      </w:r>
      <w:r w:rsidRPr="002E229C">
        <w:rPr>
          <w:rFonts w:ascii="Times New Roman" w:hAnsi="Times New Roman"/>
          <w:sz w:val="24"/>
          <w:szCs w:val="24"/>
        </w:rPr>
        <w:tab/>
        <w:t>D. Patient.</w:t>
      </w:r>
    </w:p>
    <w:p w:rsidR="00F403CB" w:rsidRPr="002E229C" w:rsidP="00F403CB">
      <w:pPr>
        <w:rPr>
          <w:rFonts w:ascii="Times New Roman" w:hAnsi="Times New Roman"/>
          <w:sz w:val="24"/>
          <w:szCs w:val="24"/>
        </w:rPr>
      </w:pPr>
      <w:r w:rsidRPr="002E229C">
        <w:rPr>
          <w:rFonts w:ascii="Times New Roman" w:hAnsi="Times New Roman"/>
          <w:sz w:val="24"/>
          <w:szCs w:val="24"/>
        </w:rPr>
        <w:t>()25. What’</w:t>
      </w:r>
      <w:r w:rsidRPr="002E229C">
        <w:rPr>
          <w:rFonts w:ascii="Times New Roman" w:hAnsi="Times New Roman"/>
          <w:sz w:val="24"/>
          <w:szCs w:val="24"/>
        </w:rPr>
        <w:t>s the best title for the passage?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A difficult Maths exam.</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My best friend.</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How to learn Maths.</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How to make friends.</w:t>
      </w:r>
    </w:p>
    <w:p w:rsidR="00F403CB" w:rsidRPr="002E229C" w:rsidP="00B02449">
      <w:pPr>
        <w:jc w:val="center"/>
        <w:rPr>
          <w:rFonts w:ascii="Times New Roman" w:hAnsi="Times New Roman"/>
          <w:b/>
          <w:sz w:val="30"/>
          <w:szCs w:val="30"/>
        </w:rPr>
      </w:pPr>
      <w:r w:rsidRPr="002E229C">
        <w:rPr>
          <w:rFonts w:ascii="Times New Roman" w:hAnsi="Times New Roman"/>
          <w:b/>
          <w:sz w:val="30"/>
          <w:szCs w:val="30"/>
        </w:rPr>
        <w: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6"/>
      </w:tblGrid>
      <w:tr w:rsidTr="002E229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8296" w:type="dxa"/>
            <w:shd w:val="clear" w:color="auto" w:fill="auto"/>
          </w:tcPr>
          <w:p w:rsidR="00B02449" w:rsidRPr="002E229C" w:rsidP="002E229C">
            <w:pPr>
              <w:jc w:val="center"/>
              <w:rPr>
                <w:rFonts w:ascii="Times New Roman" w:hAnsi="Times New Roman"/>
                <w:sz w:val="24"/>
                <w:szCs w:val="24"/>
              </w:rPr>
            </w:pPr>
            <w:r w:rsidRPr="002E229C">
              <w:rPr>
                <w:rFonts w:ascii="Times New Roman" w:hAnsi="Times New Roman"/>
                <w:sz w:val="24"/>
                <w:szCs w:val="24"/>
              </w:rPr>
              <w:t>Great London Tours</w:t>
            </w:r>
          </w:p>
          <w:p w:rsidR="00B02449" w:rsidRPr="002E229C" w:rsidP="00B02449">
            <w:pPr>
              <w:rPr>
                <w:rFonts w:ascii="Times New Roman" w:hAnsi="Times New Roman"/>
                <w:sz w:val="24"/>
                <w:szCs w:val="24"/>
              </w:rPr>
            </w:pPr>
            <w:r w:rsidRPr="002E229C">
              <w:rPr>
                <w:rFonts w:ascii="Times New Roman" w:hAnsi="Times New Roman"/>
                <w:sz w:val="24"/>
                <w:szCs w:val="24"/>
              </w:rPr>
              <w:t>Welcome to London and welcome to our Great London Tours.</w:t>
            </w:r>
          </w:p>
          <w:p w:rsidR="00B02449" w:rsidRPr="002E229C" w:rsidP="00B02449">
            <w:pPr>
              <w:rPr>
                <w:rFonts w:ascii="Times New Roman" w:hAnsi="Times New Roman"/>
                <w:sz w:val="24"/>
                <w:szCs w:val="24"/>
              </w:rPr>
            </w:pPr>
            <w:r w:rsidRPr="002E229C">
              <w:rPr>
                <w:rFonts w:ascii="Times New Roman" w:hAnsi="Times New Roman"/>
                <w:sz w:val="24"/>
                <w:szCs w:val="24"/>
              </w:rPr>
              <w:t>Great London Tours is the best travel agency (</w:t>
            </w:r>
            <w:r w:rsidRPr="002E229C">
              <w:rPr>
                <w:rFonts w:ascii="Times New Roman" w:hAnsi="Times New Roman"/>
                <w:sz w:val="24"/>
                <w:szCs w:val="24"/>
              </w:rPr>
              <w:t>机构</w:t>
            </w:r>
            <w:r w:rsidRPr="002E229C">
              <w:rPr>
                <w:rFonts w:ascii="Times New Roman" w:hAnsi="Times New Roman"/>
                <w:sz w:val="24"/>
                <w:szCs w:val="24"/>
              </w:rPr>
              <w:t>) in London. Our tours can take you to all the places you want to see in London. We invite you to see all the places of interest here on an open-top bus. Why are we the best?</w:t>
            </w:r>
          </w:p>
          <w:p w:rsidR="00B02449" w:rsidRPr="002E229C" w:rsidP="00B02449">
            <w:pPr>
              <w:rPr>
                <w:rFonts w:ascii="Times New Roman" w:hAnsi="Times New Roman"/>
                <w:sz w:val="24"/>
                <w:szCs w:val="24"/>
              </w:rPr>
            </w:pPr>
            <w:r w:rsidRPr="002E229C">
              <w:rPr>
                <w:rFonts w:ascii="Times New Roman" w:hAnsi="Times New Roman"/>
                <w:sz w:val="24"/>
                <w:szCs w:val="24"/>
              </w:rPr>
              <w:t>● Our friendly guides know a lot about London. They are always ready to answer all your questions.</w:t>
            </w:r>
          </w:p>
          <w:p w:rsidR="00B02449" w:rsidRPr="002E229C" w:rsidP="00B02449">
            <w:pPr>
              <w:rPr>
                <w:rFonts w:ascii="Times New Roman" w:hAnsi="Times New Roman"/>
                <w:sz w:val="24"/>
                <w:szCs w:val="24"/>
              </w:rPr>
            </w:pPr>
            <w:r w:rsidRPr="002E229C">
              <w:rPr>
                <w:rFonts w:ascii="Times New Roman" w:hAnsi="Times New Roman"/>
                <w:sz w:val="24"/>
                <w:szCs w:val="24"/>
              </w:rPr>
              <w:t>● Our buses will take you to all the popular tourist attractions (</w:t>
            </w:r>
            <w:r w:rsidRPr="002E229C">
              <w:rPr>
                <w:rFonts w:ascii="Times New Roman" w:hAnsi="Times New Roman"/>
                <w:sz w:val="24"/>
                <w:szCs w:val="24"/>
              </w:rPr>
              <w:t>旅游景点</w:t>
            </w:r>
            <w:r w:rsidRPr="002E229C">
              <w:rPr>
                <w:rFonts w:ascii="Times New Roman" w:hAnsi="Times New Roman"/>
                <w:sz w:val="24"/>
                <w:szCs w:val="24"/>
              </w:rPr>
              <w:t xml:space="preserve">). Get on </w:t>
            </w:r>
            <w:r w:rsidRPr="002E229C">
              <w:rPr>
                <w:rFonts w:ascii="Times New Roman" w:hAnsi="Times New Roman"/>
                <w:sz w:val="24"/>
                <w:szCs w:val="24"/>
              </w:rPr>
              <w:t>and off our buses where you want!</w:t>
            </w:r>
          </w:p>
          <w:p w:rsidR="00B02449" w:rsidRPr="002E229C" w:rsidP="00B02449">
            <w:pPr>
              <w:rPr>
                <w:rFonts w:ascii="Times New Roman" w:hAnsi="Times New Roman"/>
                <w:sz w:val="24"/>
                <w:szCs w:val="24"/>
              </w:rPr>
            </w:pPr>
            <w:r w:rsidRPr="002E229C">
              <w:rPr>
                <w:rFonts w:ascii="Times New Roman" w:hAnsi="Times New Roman"/>
                <w:sz w:val="24"/>
                <w:szCs w:val="24"/>
              </w:rPr>
              <w:t>● Your ticket is really good value (</w:t>
            </w:r>
            <w:r w:rsidRPr="002E229C">
              <w:rPr>
                <w:rFonts w:ascii="Times New Roman" w:hAnsi="Times New Roman"/>
                <w:sz w:val="24"/>
                <w:szCs w:val="24"/>
              </w:rPr>
              <w:t>物有所值</w:t>
            </w:r>
            <w:r w:rsidRPr="002E229C">
              <w:rPr>
                <w:rFonts w:ascii="Times New Roman" w:hAnsi="Times New Roman"/>
                <w:sz w:val="24"/>
                <w:szCs w:val="24"/>
              </w:rPr>
              <w:t>).</w:t>
            </w:r>
          </w:p>
          <w:p w:rsidR="00B02449" w:rsidRPr="002E229C" w:rsidP="00B02449">
            <w:pPr>
              <w:rPr>
                <w:rFonts w:ascii="Times New Roman" w:hAnsi="Times New Roman"/>
                <w:sz w:val="24"/>
                <w:szCs w:val="24"/>
              </w:rPr>
            </w:pPr>
            <w:r w:rsidRPr="002E229C">
              <w:rPr>
                <w:rFonts w:ascii="Times New Roman" w:hAnsi="Times New Roman"/>
                <w:sz w:val="24"/>
                <w:szCs w:val="24"/>
              </w:rPr>
              <w:t>● Our buses run seven days a week from 6 in the morning to 12 at night.</w:t>
            </w:r>
          </w:p>
          <w:p w:rsidR="00B02449" w:rsidRPr="002E229C" w:rsidP="00B02449">
            <w:pPr>
              <w:rPr>
                <w:rFonts w:ascii="Times New Roman" w:hAnsi="Times New Roman"/>
                <w:sz w:val="24"/>
                <w:szCs w:val="24"/>
              </w:rPr>
            </w:pPr>
            <w:r w:rsidRPr="002E229C">
              <w:rPr>
                <w:rFonts w:ascii="Times New Roman" w:hAnsi="Times New Roman"/>
                <w:sz w:val="24"/>
                <w:szCs w:val="24"/>
              </w:rPr>
              <w:t>● Our buses come every 10 minutes.</w:t>
            </w:r>
          </w:p>
          <w:p w:rsidR="00B02449" w:rsidRPr="002E229C" w:rsidP="00F403CB">
            <w:pPr>
              <w:rPr>
                <w:rFonts w:ascii="Times New Roman" w:hAnsi="Times New Roman"/>
                <w:sz w:val="24"/>
                <w:szCs w:val="24"/>
              </w:rPr>
            </w:pPr>
            <w:r w:rsidRPr="002E229C">
              <w:rPr>
                <w:rFonts w:ascii="Times New Roman" w:hAnsi="Times New Roman"/>
                <w:sz w:val="24"/>
                <w:szCs w:val="24"/>
              </w:rPr>
              <w:t>● We also give you a free trip on the River Thames.</w:t>
            </w:r>
          </w:p>
        </w:tc>
      </w:tr>
    </w:tbl>
    <w:p w:rsidR="00F403CB" w:rsidRPr="002E229C" w:rsidP="00F403CB">
      <w:pPr>
        <w:rPr>
          <w:rFonts w:ascii="Times New Roman" w:hAnsi="Times New Roman"/>
          <w:sz w:val="24"/>
          <w:szCs w:val="24"/>
        </w:rPr>
      </w:pPr>
      <w:r w:rsidRPr="002E229C">
        <w:rPr>
          <w:rFonts w:ascii="Times New Roman" w:hAnsi="Times New Roman"/>
          <w:sz w:val="24"/>
          <w:szCs w:val="24"/>
        </w:rPr>
        <w:t>()26. How will you travel according to the in</w:t>
      </w:r>
      <w:r w:rsidRPr="002E229C">
        <w:rPr>
          <w:rFonts w:ascii="Times New Roman" w:hAnsi="Times New Roman"/>
          <w:sz w:val="24"/>
          <w:szCs w:val="24"/>
        </w:rPr>
        <w:softHyphen/>
        <w:t>formation above?</w:t>
      </w:r>
    </w:p>
    <w:p w:rsidR="00F403CB" w:rsidRPr="002E229C" w:rsidP="00F403CB">
      <w:pPr>
        <w:rPr>
          <w:rFonts w:ascii="Times New Roman" w:hAnsi="Times New Roman"/>
          <w:sz w:val="24"/>
          <w:szCs w:val="24"/>
        </w:rPr>
      </w:pPr>
      <w:r w:rsidRPr="002E229C">
        <w:rPr>
          <w:rFonts w:ascii="Times New Roman" w:hAnsi="Times New Roman"/>
          <w:sz w:val="24"/>
          <w:szCs w:val="24"/>
        </w:rPr>
        <w:t>A. On foot.</w:t>
      </w:r>
      <w:r w:rsidRPr="002E229C">
        <w:rPr>
          <w:rFonts w:ascii="Times New Roman" w:hAnsi="Times New Roman"/>
          <w:sz w:val="24"/>
          <w:szCs w:val="24"/>
        </w:rPr>
        <w:tab/>
        <w:t>B. By bus.</w:t>
      </w:r>
    </w:p>
    <w:p w:rsidR="00F403CB" w:rsidRPr="002E229C" w:rsidP="00F403CB">
      <w:pPr>
        <w:rPr>
          <w:rFonts w:ascii="Times New Roman" w:hAnsi="Times New Roman"/>
          <w:sz w:val="24"/>
          <w:szCs w:val="24"/>
        </w:rPr>
      </w:pPr>
      <w:r w:rsidRPr="002E229C">
        <w:rPr>
          <w:rFonts w:ascii="Times New Roman" w:hAnsi="Times New Roman"/>
          <w:sz w:val="24"/>
          <w:szCs w:val="24"/>
        </w:rPr>
        <w:t>C. By car.</w:t>
      </w:r>
      <w:r w:rsidRPr="002E229C">
        <w:rPr>
          <w:rFonts w:ascii="Times New Roman" w:hAnsi="Times New Roman"/>
          <w:sz w:val="24"/>
          <w:szCs w:val="24"/>
        </w:rPr>
        <w:tab/>
        <w:t>D. By bike.</w:t>
      </w:r>
    </w:p>
    <w:p w:rsidR="00F403CB" w:rsidRPr="002E229C" w:rsidP="00F403CB">
      <w:pPr>
        <w:rPr>
          <w:rFonts w:ascii="Times New Roman" w:hAnsi="Times New Roman"/>
          <w:sz w:val="24"/>
          <w:szCs w:val="24"/>
        </w:rPr>
      </w:pPr>
      <w:r w:rsidRPr="002E229C">
        <w:rPr>
          <w:rFonts w:ascii="Times New Roman" w:hAnsi="Times New Roman"/>
          <w:sz w:val="24"/>
          <w:szCs w:val="24"/>
        </w:rPr>
        <w:t>()27. What are the guides like in the travel agency?</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Friendly.</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C</w:t>
      </w:r>
      <w:r w:rsidRPr="002E229C">
        <w:rPr>
          <w:rFonts w:ascii="Times New Roman" w:hAnsi="Times New Roman"/>
          <w:sz w:val="24"/>
          <w:szCs w:val="24"/>
        </w:rPr>
        <w:t>arefu</w:t>
      </w:r>
      <w:r w:rsidRPr="002E229C">
        <w:rPr>
          <w:rFonts w:ascii="Times New Roman" w:hAnsi="Times New Roman"/>
          <w:sz w:val="24"/>
          <w:szCs w:val="24"/>
        </w:rPr>
        <w:t>l.</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Excellent.</w:t>
      </w:r>
    </w:p>
    <w:p w:rsidR="00F403CB" w:rsidRPr="002E229C" w:rsidP="00F403CB">
      <w:pPr>
        <w:rPr>
          <w:rFonts w:ascii="Times New Roman" w:hAnsi="Times New Roman"/>
          <w:sz w:val="24"/>
          <w:szCs w:val="24"/>
        </w:rPr>
      </w:pPr>
      <w:r w:rsidRPr="002E229C">
        <w:rPr>
          <w:rFonts w:ascii="Times New Roman" w:hAnsi="Times New Roman"/>
          <w:sz w:val="24"/>
          <w:szCs w:val="24"/>
        </w:rPr>
        <w:t>D. Famous.</w:t>
      </w:r>
    </w:p>
    <w:p w:rsidR="00F403CB" w:rsidRPr="002E229C" w:rsidP="00F403CB">
      <w:pPr>
        <w:rPr>
          <w:rFonts w:ascii="Times New Roman" w:hAnsi="Times New Roman"/>
          <w:sz w:val="24"/>
          <w:szCs w:val="24"/>
        </w:rPr>
      </w:pPr>
      <w:r w:rsidRPr="002E229C">
        <w:rPr>
          <w:rFonts w:ascii="Times New Roman" w:hAnsi="Times New Roman"/>
          <w:sz w:val="24"/>
          <w:szCs w:val="24"/>
        </w:rPr>
        <w:t>()28. How long do the buses run a day?</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For 10 hours.</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For 12 hours.</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For 16 hours.</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For 18 hours.</w:t>
      </w:r>
    </w:p>
    <w:p w:rsidR="00F403CB" w:rsidRPr="002E229C" w:rsidP="00F403CB">
      <w:pPr>
        <w:rPr>
          <w:rFonts w:ascii="Times New Roman" w:hAnsi="Times New Roman"/>
          <w:sz w:val="24"/>
          <w:szCs w:val="24"/>
        </w:rPr>
      </w:pPr>
      <w:r w:rsidRPr="002E229C">
        <w:rPr>
          <w:rFonts w:ascii="Times New Roman" w:hAnsi="Times New Roman"/>
          <w:sz w:val="24"/>
          <w:szCs w:val="24"/>
        </w:rPr>
        <w:t>()29. What can we know from the information above?</w:t>
      </w:r>
    </w:p>
    <w:p w:rsidR="00F403CB" w:rsidRPr="002E229C" w:rsidP="00F403CB">
      <w:pPr>
        <w:rPr>
          <w:rFonts w:ascii="Times New Roman" w:hAnsi="Times New Roman"/>
          <w:sz w:val="24"/>
          <w:szCs w:val="24"/>
        </w:rPr>
      </w:pPr>
      <w:r w:rsidRPr="002E229C">
        <w:rPr>
          <w:rFonts w:ascii="Times New Roman" w:hAnsi="Times New Roman"/>
          <w:sz w:val="24"/>
          <w:szCs w:val="24"/>
        </w:rPr>
        <w:t>A. Great London Tours is the only travel agency in London.</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The ticket is very expensive.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You can take the bus every 10 minutes.</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You don’t have to spend any money on your trip.</w:t>
      </w:r>
    </w:p>
    <w:p w:rsidR="00F403CB" w:rsidRPr="002E229C" w:rsidP="00F403CB">
      <w:pPr>
        <w:rPr>
          <w:rFonts w:ascii="Times New Roman" w:hAnsi="Times New Roman"/>
          <w:sz w:val="24"/>
          <w:szCs w:val="24"/>
        </w:rPr>
      </w:pPr>
      <w:r w:rsidRPr="002E229C">
        <w:rPr>
          <w:rFonts w:ascii="Times New Roman" w:hAnsi="Times New Roman"/>
          <w:sz w:val="24"/>
          <w:szCs w:val="24"/>
        </w:rPr>
        <w:t>()30. Where can you see the information above?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In a travel guide.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In a history book.</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In a diary.</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In a science book.</w:t>
      </w:r>
    </w:p>
    <w:p w:rsidR="00B02449" w:rsidRPr="002E229C" w:rsidP="00B02449">
      <w:pPr>
        <w:jc w:val="center"/>
        <w:rPr>
          <w:rFonts w:ascii="Times New Roman" w:hAnsi="Times New Roman"/>
          <w:b/>
          <w:sz w:val="30"/>
          <w:szCs w:val="30"/>
        </w:rPr>
      </w:pPr>
      <w:r w:rsidRPr="002E229C">
        <w:rPr>
          <w:rFonts w:ascii="Times New Roman" w:hAnsi="Times New Roman"/>
          <w:b/>
          <w:sz w:val="30"/>
          <w:szCs w:val="30"/>
        </w:rPr>
        <w:t>C</w:t>
      </w:r>
    </w:p>
    <w:p w:rsidR="00B02449" w:rsidRPr="002E229C" w:rsidP="00F403CB">
      <w:pPr>
        <w:rPr>
          <w:rFonts w:ascii="Times New Roman" w:hAnsi="Times New Roman"/>
          <w:sz w:val="24"/>
          <w:szCs w:val="24"/>
        </w:rPr>
      </w:pPr>
      <w:r>
        <w:rPr>
          <w:rFonts w:ascii="Times New Roman" w:hAnsi="Times New Roman"/>
          <w:noProof/>
          <w:sz w:val="24"/>
          <w:szCs w:val="24"/>
        </w:rPr>
        <w:drawing>
          <wp:inline distT="0" distB="0" distL="0" distR="0">
            <wp:extent cx="1449705" cy="1099185"/>
            <wp:effectExtent l="19050" t="0" r="0" b="0"/>
            <wp:docPr id="2" name="图片 2" descr="QQ截图20180305195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Q截图20180305195022"/>
                    <pic:cNvPicPr>
                      <a:picLocks noChangeAspect="1" noChangeArrowheads="1"/>
                    </pic:cNvPicPr>
                  </pic:nvPicPr>
                  <pic:blipFill>
                    <a:blip xmlns:r="http://schemas.openxmlformats.org/officeDocument/2006/relationships" r:embed="rId6" cstate="print"/>
                    <a:srcRect/>
                    <a:stretch>
                      <a:fillRect/>
                    </a:stretch>
                  </pic:blipFill>
                  <pic:spPr bwMode="auto">
                    <a:xfrm>
                      <a:off x="0" y="0"/>
                      <a:ext cx="1449705" cy="1099185"/>
                    </a:xfrm>
                    <a:prstGeom prst="rect">
                      <a:avLst/>
                    </a:prstGeom>
                    <a:noFill/>
                    <a:ln w="9525">
                      <a:noFill/>
                      <a:miter lim="800000"/>
                      <a:headEnd/>
                      <a:tailEnd/>
                    </a:ln>
                  </pic:spPr>
                </pic:pic>
              </a:graphicData>
            </a:graphic>
          </wp:inline>
        </w:drawing>
      </w:r>
    </w:p>
    <w:p w:rsidR="00F403CB" w:rsidRPr="002E229C" w:rsidP="00F403CB">
      <w:pPr>
        <w:rPr>
          <w:rFonts w:ascii="Times New Roman" w:hAnsi="Times New Roman"/>
          <w:b/>
          <w:sz w:val="24"/>
          <w:szCs w:val="24"/>
        </w:rPr>
      </w:pPr>
      <w:r w:rsidRPr="002E229C">
        <w:rPr>
          <w:rFonts w:ascii="Times New Roman" w:hAnsi="Times New Roman"/>
          <w:b/>
          <w:sz w:val="24"/>
          <w:szCs w:val="24"/>
        </w:rPr>
        <w:t>Arriving in New York</w:t>
      </w:r>
    </w:p>
    <w:p w:rsidR="00F403CB" w:rsidRPr="002E229C" w:rsidP="00F403CB">
      <w:pPr>
        <w:rPr>
          <w:rFonts w:ascii="Times New Roman" w:hAnsi="Times New Roman"/>
          <w:sz w:val="24"/>
          <w:szCs w:val="24"/>
        </w:rPr>
      </w:pPr>
      <w:r w:rsidRPr="002E229C">
        <w:rPr>
          <w:rFonts w:ascii="Times New Roman" w:hAnsi="Times New Roman"/>
          <w:sz w:val="24"/>
          <w:szCs w:val="24"/>
        </w:rPr>
        <w:t>There are three air</w:t>
      </w:r>
      <w:r w:rsidRPr="002E229C">
        <w:rPr>
          <w:rFonts w:ascii="Times New Roman" w:hAnsi="Times New Roman"/>
          <w:sz w:val="24"/>
          <w:szCs w:val="24"/>
        </w:rPr>
        <w:softHyphen/>
        <w:t>ports in New York. When you get to one of them, you can take a bus or taxi to any place in New York.</w:t>
      </w:r>
    </w:p>
    <w:p w:rsidR="00F403CB" w:rsidRPr="002E229C" w:rsidP="00F403CB">
      <w:pPr>
        <w:rPr>
          <w:rFonts w:ascii="Times New Roman" w:hAnsi="Times New Roman"/>
          <w:b/>
          <w:sz w:val="24"/>
          <w:szCs w:val="24"/>
        </w:rPr>
      </w:pPr>
      <w:r w:rsidRPr="002E229C">
        <w:rPr>
          <w:rFonts w:ascii="Times New Roman" w:hAnsi="Times New Roman"/>
          <w:b/>
          <w:sz w:val="24"/>
          <w:szCs w:val="24"/>
        </w:rPr>
        <w:t>Hotels</w:t>
      </w:r>
    </w:p>
    <w:p w:rsidR="00F403CB" w:rsidRPr="002E229C" w:rsidP="00F403CB">
      <w:pPr>
        <w:rPr>
          <w:rFonts w:ascii="Times New Roman" w:hAnsi="Times New Roman"/>
          <w:sz w:val="24"/>
          <w:szCs w:val="24"/>
        </w:rPr>
      </w:pPr>
      <w:r w:rsidRPr="002E229C">
        <w:rPr>
          <w:rFonts w:ascii="Times New Roman" w:hAnsi="Times New Roman"/>
          <w:sz w:val="24"/>
          <w:szCs w:val="24"/>
        </w:rPr>
        <w:t>There are lots of good hotels in New York. One of the best hotels is the Plaza Hotel on the 5th Avenue. But you don’t have to pay a lot to stay in the city. There are lots of smaller hotels and the youth hotels (</w:t>
      </w:r>
      <w:r w:rsidRPr="002E229C" w:rsidR="00B02449">
        <w:rPr>
          <w:rFonts w:ascii="Times New Roman" w:hAnsi="Times New Roman"/>
          <w:sz w:val="24"/>
          <w:szCs w:val="24"/>
        </w:rPr>
        <w:t>青年旅店</w:t>
      </w:r>
      <w:r w:rsidRPr="002E229C" w:rsidR="00B02449">
        <w:rPr>
          <w:rFonts w:ascii="Times New Roman" w:hAnsi="Times New Roman"/>
          <w:sz w:val="24"/>
          <w:szCs w:val="24"/>
        </w:rPr>
        <w:t xml:space="preserve">) </w:t>
      </w:r>
      <w:r w:rsidRPr="002E229C">
        <w:rPr>
          <w:rFonts w:ascii="Times New Roman" w:hAnsi="Times New Roman"/>
          <w:sz w:val="24"/>
          <w:szCs w:val="24"/>
        </w:rPr>
        <w:t>near Central Park. They are great for young people.</w:t>
      </w:r>
    </w:p>
    <w:p w:rsidR="00F403CB" w:rsidRPr="002E229C" w:rsidP="00F403CB">
      <w:pPr>
        <w:rPr>
          <w:rFonts w:ascii="Times New Roman" w:hAnsi="Times New Roman"/>
          <w:b/>
          <w:sz w:val="24"/>
          <w:szCs w:val="24"/>
        </w:rPr>
      </w:pPr>
      <w:r w:rsidRPr="002E229C">
        <w:rPr>
          <w:rFonts w:ascii="Times New Roman" w:hAnsi="Times New Roman"/>
          <w:b/>
          <w:sz w:val="24"/>
          <w:szCs w:val="24"/>
        </w:rPr>
        <w:t>Eating out</w:t>
      </w:r>
    </w:p>
    <w:p w:rsidR="00F403CB" w:rsidRPr="002E229C" w:rsidP="00F403CB">
      <w:pPr>
        <w:rPr>
          <w:rFonts w:ascii="Times New Roman" w:hAnsi="Times New Roman"/>
          <w:sz w:val="24"/>
          <w:szCs w:val="24"/>
        </w:rPr>
      </w:pPr>
      <w:r w:rsidRPr="002E229C">
        <w:rPr>
          <w:rFonts w:ascii="Times New Roman" w:hAnsi="Times New Roman"/>
          <w:sz w:val="24"/>
          <w:szCs w:val="24"/>
        </w:rPr>
        <w:t>There are many kinds of food in New York and you needn’t eat at McDonald’s every day. There are good restaurants in Little Italy and Chinatown, for example.</w:t>
      </w:r>
    </w:p>
    <w:p w:rsidR="00F403CB" w:rsidRPr="002E229C" w:rsidP="00F403CB">
      <w:pPr>
        <w:rPr>
          <w:rFonts w:ascii="Times New Roman" w:hAnsi="Times New Roman"/>
          <w:b/>
          <w:sz w:val="24"/>
          <w:szCs w:val="24"/>
        </w:rPr>
      </w:pPr>
      <w:r w:rsidRPr="002E229C">
        <w:rPr>
          <w:rFonts w:ascii="Times New Roman" w:hAnsi="Times New Roman"/>
          <w:b/>
          <w:sz w:val="24"/>
          <w:szCs w:val="24"/>
        </w:rPr>
        <w:t>Shopping in New York</w:t>
      </w:r>
    </w:p>
    <w:p w:rsidR="00B02449" w:rsidRPr="002E229C" w:rsidP="00F403CB">
      <w:pPr>
        <w:rPr>
          <w:rFonts w:ascii="Times New Roman" w:hAnsi="Times New Roman"/>
          <w:sz w:val="24"/>
          <w:szCs w:val="24"/>
        </w:rPr>
      </w:pPr>
      <w:r w:rsidRPr="002E229C">
        <w:rPr>
          <w:rFonts w:ascii="Times New Roman" w:hAnsi="Times New Roman"/>
          <w:sz w:val="24"/>
          <w:szCs w:val="24"/>
        </w:rPr>
        <w:t>There are big shops on the 5th Avenue. They are open every day. But be careful when you look at the prices. You have to pay a special 8% tax (</w:t>
      </w:r>
      <w:r w:rsidRPr="002E229C">
        <w:rPr>
          <w:rFonts w:ascii="Times New Roman" w:hAnsi="Times New Roman"/>
          <w:sz w:val="24"/>
          <w:szCs w:val="24"/>
        </w:rPr>
        <w:t>税</w:t>
      </w:r>
      <w:r w:rsidRPr="002E229C">
        <w:rPr>
          <w:rFonts w:ascii="Times New Roman" w:hAnsi="Times New Roman"/>
          <w:sz w:val="24"/>
          <w:szCs w:val="24"/>
        </w:rPr>
        <w:t xml:space="preserve">) </w:t>
      </w:r>
      <w:r w:rsidRPr="002E229C">
        <w:rPr>
          <w:rFonts w:ascii="Times New Roman" w:hAnsi="Times New Roman"/>
          <w:sz w:val="24"/>
          <w:szCs w:val="24"/>
        </w:rPr>
        <w:t xml:space="preserve">for </w:t>
      </w:r>
      <w:r w:rsidRPr="002E229C">
        <w:rPr>
          <w:rFonts w:ascii="Times New Roman" w:hAnsi="Times New Roman"/>
          <w:sz w:val="24"/>
          <w:szCs w:val="24"/>
        </w:rPr>
        <w:t>everything you buy in New York.</w:t>
      </w:r>
    </w:p>
    <w:p w:rsidR="00F403CB" w:rsidRPr="002E229C" w:rsidP="00F403CB">
      <w:pPr>
        <w:rPr>
          <w:rFonts w:ascii="Times New Roman" w:hAnsi="Times New Roman"/>
          <w:b/>
          <w:sz w:val="24"/>
          <w:szCs w:val="24"/>
        </w:rPr>
      </w:pPr>
      <w:r w:rsidRPr="002E229C">
        <w:rPr>
          <w:rFonts w:ascii="Times New Roman" w:hAnsi="Times New Roman"/>
          <w:b/>
          <w:sz w:val="24"/>
          <w:szCs w:val="24"/>
        </w:rPr>
        <w:t>Places to see</w:t>
      </w:r>
    </w:p>
    <w:p w:rsidR="00F403CB" w:rsidRPr="002E229C" w:rsidP="00F403CB">
      <w:pPr>
        <w:rPr>
          <w:rFonts w:ascii="Times New Roman" w:hAnsi="Times New Roman"/>
          <w:sz w:val="24"/>
          <w:szCs w:val="24"/>
        </w:rPr>
      </w:pPr>
      <w:r w:rsidRPr="002E229C">
        <w:rPr>
          <w:rFonts w:ascii="Times New Roman" w:hAnsi="Times New Roman"/>
          <w:sz w:val="24"/>
          <w:szCs w:val="24"/>
        </w:rPr>
        <w:t>Finally, there are a lot of places to see in New York—Time Square, the Statue of Liberty and so on. You shouldn’t go home without climbing the Statue of Liberty to enjoy the scenery of the city.</w:t>
      </w:r>
    </w:p>
    <w:p w:rsidR="00B02449" w:rsidRPr="002E229C" w:rsidP="00F403CB">
      <w:pPr>
        <w:rPr>
          <w:rFonts w:ascii="Times New Roman" w:hAnsi="Times New Roman"/>
          <w:sz w:val="24"/>
          <w:szCs w:val="24"/>
        </w:rPr>
      </w:pPr>
      <w:r w:rsidRPr="002E229C">
        <w:rPr>
          <w:rFonts w:ascii="Times New Roman" w:hAnsi="Times New Roman"/>
          <w:sz w:val="24"/>
          <w:szCs w:val="24"/>
        </w:rPr>
        <w:t>()31. How many a</w:t>
      </w:r>
      <w:r w:rsidRPr="002E229C">
        <w:rPr>
          <w:rFonts w:ascii="Times New Roman" w:hAnsi="Times New Roman"/>
          <w:sz w:val="24"/>
          <w:szCs w:val="24"/>
        </w:rPr>
        <w:t>irports, are there in New York?</w:t>
      </w:r>
    </w:p>
    <w:p w:rsidR="00F403CB" w:rsidRPr="002E229C" w:rsidP="00F403CB">
      <w:pPr>
        <w:rPr>
          <w:rFonts w:ascii="Times New Roman" w:hAnsi="Times New Roman"/>
          <w:sz w:val="24"/>
          <w:szCs w:val="24"/>
        </w:rPr>
      </w:pPr>
      <w:r w:rsidRPr="002E229C">
        <w:rPr>
          <w:rFonts w:ascii="Times New Roman" w:hAnsi="Times New Roman"/>
          <w:sz w:val="24"/>
          <w:szCs w:val="24"/>
        </w:rPr>
        <w:t>A. Two.</w:t>
      </w:r>
      <w:r w:rsidRPr="002E229C">
        <w:rPr>
          <w:rFonts w:ascii="Times New Roman" w:hAnsi="Times New Roman"/>
          <w:sz w:val="24"/>
          <w:szCs w:val="24"/>
        </w:rPr>
        <w:tab/>
        <w:t>B. Three.</w:t>
      </w:r>
    </w:p>
    <w:p w:rsidR="00F403CB" w:rsidRPr="002E229C" w:rsidP="00F403CB">
      <w:pPr>
        <w:rPr>
          <w:rFonts w:ascii="Times New Roman" w:hAnsi="Times New Roman"/>
          <w:sz w:val="24"/>
          <w:szCs w:val="24"/>
        </w:rPr>
      </w:pPr>
      <w:r w:rsidRPr="002E229C">
        <w:rPr>
          <w:rFonts w:ascii="Times New Roman" w:hAnsi="Times New Roman"/>
          <w:sz w:val="24"/>
          <w:szCs w:val="24"/>
        </w:rPr>
        <w:t>C. Four.</w:t>
      </w:r>
      <w:r w:rsidRPr="002E229C">
        <w:rPr>
          <w:rFonts w:ascii="Times New Roman" w:hAnsi="Times New Roman"/>
          <w:sz w:val="24"/>
          <w:szCs w:val="24"/>
        </w:rPr>
        <w:tab/>
        <w:t>D. Five.</w:t>
      </w:r>
    </w:p>
    <w:p w:rsidR="00F403CB" w:rsidRPr="002E229C" w:rsidP="00F403CB">
      <w:pPr>
        <w:rPr>
          <w:rFonts w:ascii="Times New Roman" w:hAnsi="Times New Roman"/>
          <w:sz w:val="24"/>
          <w:szCs w:val="24"/>
        </w:rPr>
      </w:pPr>
      <w:r w:rsidRPr="002E229C">
        <w:rPr>
          <w:rFonts w:ascii="Times New Roman" w:hAnsi="Times New Roman"/>
          <w:sz w:val="24"/>
          <w:szCs w:val="24"/>
        </w:rPr>
        <w:t>()32. Which of the following is TRUE about the Plaza Hotel?</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It is a youth hotel.</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Y</w:t>
      </w:r>
      <w:r w:rsidRPr="002E229C">
        <w:rPr>
          <w:rFonts w:ascii="Times New Roman" w:hAnsi="Times New Roman"/>
          <w:sz w:val="24"/>
          <w:szCs w:val="24"/>
        </w:rPr>
        <w:t>ou don’</w:t>
      </w:r>
      <w:r w:rsidRPr="002E229C">
        <w:rPr>
          <w:rFonts w:ascii="Times New Roman" w:hAnsi="Times New Roman"/>
          <w:sz w:val="24"/>
          <w:szCs w:val="24"/>
        </w:rPr>
        <w:t>t have to pay a lot in the hotel.</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You can find it on the 5th Avenue.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Only young people like living in the hotel.</w:t>
      </w:r>
    </w:p>
    <w:p w:rsidR="00F403CB" w:rsidRPr="002E229C" w:rsidP="00F403CB">
      <w:pPr>
        <w:rPr>
          <w:rFonts w:ascii="Times New Roman" w:hAnsi="Times New Roman"/>
          <w:sz w:val="24"/>
          <w:szCs w:val="24"/>
        </w:rPr>
      </w:pPr>
      <w:r w:rsidRPr="002E229C">
        <w:rPr>
          <w:rFonts w:ascii="Times New Roman" w:hAnsi="Times New Roman"/>
          <w:sz w:val="24"/>
          <w:szCs w:val="24"/>
        </w:rPr>
        <w:t>()33. How much do you have to pay if you buy a book of $10 in New York?</w:t>
      </w:r>
    </w:p>
    <w:p w:rsidR="00F403CB" w:rsidRPr="002E229C" w:rsidP="00F403CB">
      <w:pPr>
        <w:rPr>
          <w:rFonts w:ascii="Times New Roman" w:hAnsi="Times New Roman"/>
          <w:sz w:val="24"/>
          <w:szCs w:val="24"/>
        </w:rPr>
      </w:pPr>
      <w:r w:rsidRPr="002E229C">
        <w:rPr>
          <w:rFonts w:ascii="Times New Roman" w:hAnsi="Times New Roman"/>
          <w:sz w:val="24"/>
          <w:szCs w:val="24"/>
        </w:rPr>
        <w:t>A. $10.8. B. $10.08. C. $18. D. $10.</w:t>
      </w:r>
    </w:p>
    <w:p w:rsidR="00F403CB" w:rsidRPr="002E229C" w:rsidP="00F403CB">
      <w:pPr>
        <w:rPr>
          <w:rFonts w:ascii="Times New Roman" w:hAnsi="Times New Roman"/>
          <w:sz w:val="24"/>
          <w:szCs w:val="24"/>
        </w:rPr>
      </w:pPr>
      <w:r w:rsidRPr="002E229C">
        <w:rPr>
          <w:rFonts w:ascii="Times New Roman" w:hAnsi="Times New Roman"/>
          <w:sz w:val="24"/>
          <w:szCs w:val="24"/>
        </w:rPr>
        <w:t>()34. When you visit New York, you should</w:t>
      </w:r>
      <w:r w:rsidRPr="002E229C" w:rsidR="00F72A98">
        <w:rPr>
          <w:rFonts w:ascii="Times New Roman" w:hAnsi="Times New Roman"/>
          <w:sz w:val="24"/>
          <w:szCs w:val="24"/>
        </w:rPr>
        <w:t xml:space="preserve"> ___________</w:t>
      </w:r>
      <w:r w:rsidRPr="002E229C">
        <w:rPr>
          <w:rFonts w:ascii="Times New Roman" w:hAnsi="Times New Roman"/>
          <w:sz w:val="24"/>
          <w:szCs w:val="24"/>
        </w:rPr>
        <w:t>.</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sidR="00F72A98">
        <w:rPr>
          <w:rFonts w:ascii="Times New Roman" w:hAnsi="Times New Roman"/>
          <w:sz w:val="24"/>
          <w:szCs w:val="24"/>
        </w:rPr>
        <w:t>eat at Mcdonald’</w:t>
      </w:r>
      <w:r w:rsidRPr="002E229C">
        <w:rPr>
          <w:rFonts w:ascii="Times New Roman" w:hAnsi="Times New Roman"/>
          <w:sz w:val="24"/>
          <w:szCs w:val="24"/>
        </w:rPr>
        <w:t>s every day</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take a taxi whenever you go out</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live in the best hotel</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climb the Statue of Liberty</w:t>
      </w:r>
    </w:p>
    <w:p w:rsidR="00F403CB" w:rsidRPr="002E229C" w:rsidP="00F403CB">
      <w:pPr>
        <w:rPr>
          <w:rFonts w:ascii="Times New Roman" w:hAnsi="Times New Roman"/>
          <w:sz w:val="24"/>
          <w:szCs w:val="24"/>
        </w:rPr>
      </w:pPr>
      <w:r w:rsidRPr="002E229C">
        <w:rPr>
          <w:rFonts w:ascii="Times New Roman" w:hAnsi="Times New Roman"/>
          <w:sz w:val="24"/>
          <w:szCs w:val="24"/>
        </w:rPr>
        <w:t>()35. Why does the writer write the passage?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To tell us how to go to New York.</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To give us some advice on travelling to New York.</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To ask us to travel to New York.</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To show us some interesting places in New York.</w:t>
      </w:r>
    </w:p>
    <w:p w:rsidR="00F72A98" w:rsidRPr="002E229C" w:rsidP="00F72A98">
      <w:pPr>
        <w:jc w:val="center"/>
        <w:rPr>
          <w:rFonts w:ascii="Times New Roman" w:hAnsi="Times New Roman"/>
          <w:b/>
          <w:sz w:val="30"/>
          <w:szCs w:val="30"/>
        </w:rPr>
      </w:pPr>
      <w:r w:rsidRPr="002E229C">
        <w:rPr>
          <w:rFonts w:ascii="Times New Roman" w:hAnsi="Times New Roman"/>
          <w:b/>
          <w:sz w:val="30"/>
          <w:szCs w:val="30"/>
        </w:rPr>
        <w:t>D</w:t>
      </w:r>
    </w:p>
    <w:p w:rsidR="00F403CB" w:rsidRPr="002E229C" w:rsidP="00F403CB">
      <w:pPr>
        <w:rPr>
          <w:rFonts w:ascii="Times New Roman" w:hAnsi="Times New Roman"/>
          <w:sz w:val="24"/>
          <w:szCs w:val="24"/>
        </w:rPr>
      </w:pPr>
      <w:r w:rsidRPr="002E229C">
        <w:rPr>
          <w:rFonts w:ascii="Times New Roman" w:hAnsi="Times New Roman"/>
          <w:sz w:val="24"/>
          <w:szCs w:val="24"/>
        </w:rPr>
        <w:t>Travelling is an important part in modem life.</w:t>
      </w:r>
      <w:r w:rsidRPr="002E229C" w:rsidR="00F72A98">
        <w:rPr>
          <w:rFonts w:ascii="Times New Roman" w:hAnsi="Times New Roman"/>
          <w:sz w:val="24"/>
          <w:szCs w:val="24"/>
        </w:rPr>
        <w:t xml:space="preserve"> _______________ </w:t>
      </w:r>
      <w:r w:rsidRPr="002E229C">
        <w:rPr>
          <w:rFonts w:ascii="Times New Roman" w:hAnsi="Times New Roman"/>
          <w:sz w:val="24"/>
          <w:szCs w:val="24"/>
        </w:rPr>
        <w:t>In the past, you may took a month or</w:t>
      </w:r>
      <w:r w:rsidRPr="002E229C" w:rsidR="00F72A98">
        <w:rPr>
          <w:rFonts w:ascii="Times New Roman" w:hAnsi="Times New Roman"/>
          <w:sz w:val="24"/>
          <w:szCs w:val="24"/>
        </w:rPr>
        <w:t xml:space="preserve"> </w:t>
      </w:r>
      <w:r w:rsidRPr="002E229C">
        <w:rPr>
          <w:rFonts w:ascii="Times New Roman" w:hAnsi="Times New Roman"/>
          <w:sz w:val="24"/>
          <w:szCs w:val="24"/>
        </w:rPr>
        <w:t>more to someplace. But with a modem plane you can travel there in hours or one day.</w:t>
      </w:r>
    </w:p>
    <w:p w:rsidR="00F403CB" w:rsidRPr="002E229C" w:rsidP="00F403CB">
      <w:pPr>
        <w:rPr>
          <w:rFonts w:ascii="Times New Roman" w:hAnsi="Times New Roman"/>
          <w:sz w:val="24"/>
          <w:szCs w:val="24"/>
        </w:rPr>
      </w:pPr>
      <w:r w:rsidRPr="002E229C">
        <w:rPr>
          <w:rFonts w:ascii="Times New Roman" w:hAnsi="Times New Roman"/>
          <w:sz w:val="24"/>
          <w:szCs w:val="24"/>
        </w:rPr>
        <w:t>Travelling by train is slower than by air, but it has its advantages (</w:t>
      </w:r>
      <w:r w:rsidRPr="002E229C">
        <w:rPr>
          <w:rFonts w:ascii="Times New Roman" w:hAnsi="Times New Roman"/>
          <w:sz w:val="24"/>
          <w:szCs w:val="24"/>
        </w:rPr>
        <w:t>优点</w:t>
      </w:r>
      <w:r w:rsidRPr="002E229C" w:rsidR="00F72A98">
        <w:rPr>
          <w:rFonts w:ascii="Times New Roman" w:hAnsi="Times New Roman"/>
          <w:sz w:val="24"/>
          <w:szCs w:val="24"/>
        </w:rPr>
        <w:t>).</w:t>
      </w:r>
      <w:r w:rsidRPr="002E229C">
        <w:rPr>
          <w:rFonts w:ascii="Times New Roman" w:hAnsi="Times New Roman"/>
          <w:sz w:val="24"/>
          <w:szCs w:val="24"/>
        </w:rPr>
        <w:t xml:space="preserve"> You can see the country you arc travelling to. Modem trains have comfortable seats and dining cars. </w:t>
      </w:r>
      <w:r w:rsidRPr="002E229C">
        <w:rPr>
          <w:rFonts w:ascii="Times New Roman" w:hAnsi="Times New Roman"/>
          <w:sz w:val="24"/>
          <w:szCs w:val="24"/>
          <w:u w:val="single"/>
        </w:rPr>
        <w:t>They</w:t>
      </w:r>
      <w:r w:rsidRPr="002E229C">
        <w:rPr>
          <w:rFonts w:ascii="Times New Roman" w:hAnsi="Times New Roman"/>
          <w:sz w:val="24"/>
          <w:szCs w:val="24"/>
        </w:rPr>
        <w:t xml:space="preserve"> make the long journey enjoyable.</w:t>
      </w:r>
    </w:p>
    <w:p w:rsidR="00F403CB" w:rsidRPr="002E229C" w:rsidP="00F403CB">
      <w:pPr>
        <w:rPr>
          <w:rFonts w:ascii="Times New Roman" w:hAnsi="Times New Roman"/>
          <w:sz w:val="24"/>
          <w:szCs w:val="24"/>
        </w:rPr>
      </w:pPr>
      <w:r w:rsidRPr="002E229C">
        <w:rPr>
          <w:rFonts w:ascii="Times New Roman" w:hAnsi="Times New Roman"/>
          <w:sz w:val="24"/>
          <w:szCs w:val="24"/>
        </w:rPr>
        <w:t>Some people prefer to travel by sea when it is possible. You can visit many other countries and different places by large liners (</w:t>
      </w:r>
      <w:r w:rsidRPr="002E229C" w:rsidR="00F72A98">
        <w:rPr>
          <w:rFonts w:ascii="Times New Roman" w:hAnsi="Times New Roman"/>
          <w:sz w:val="24"/>
          <w:szCs w:val="24"/>
        </w:rPr>
        <w:t>邮轮</w:t>
      </w:r>
      <w:r w:rsidRPr="002E229C" w:rsidR="00F72A98">
        <w:rPr>
          <w:rFonts w:ascii="Times New Roman" w:hAnsi="Times New Roman"/>
          <w:sz w:val="24"/>
          <w:szCs w:val="24"/>
        </w:rPr>
        <w:t xml:space="preserve">) </w:t>
      </w:r>
      <w:r w:rsidRPr="002E229C">
        <w:rPr>
          <w:rFonts w:ascii="Times New Roman" w:hAnsi="Times New Roman"/>
          <w:sz w:val="24"/>
          <w:szCs w:val="24"/>
        </w:rPr>
        <w:t>and river boats. Travelling by sea is a very pleasant way to</w:t>
      </w:r>
      <w:r w:rsidRPr="002E229C" w:rsidR="00F72A98">
        <w:rPr>
          <w:rFonts w:ascii="Times New Roman" w:hAnsi="Times New Roman"/>
          <w:sz w:val="24"/>
          <w:szCs w:val="24"/>
        </w:rPr>
        <w:t xml:space="preserve"> </w:t>
      </w:r>
      <w:r w:rsidRPr="002E229C">
        <w:rPr>
          <w:rFonts w:ascii="Times New Roman" w:hAnsi="Times New Roman"/>
          <w:sz w:val="24"/>
          <w:szCs w:val="24"/>
        </w:rPr>
        <w:t>spend a holiday.</w:t>
      </w:r>
    </w:p>
    <w:p w:rsidR="00F403CB" w:rsidRPr="002E229C" w:rsidP="00F403CB">
      <w:pPr>
        <w:rPr>
          <w:rFonts w:ascii="Times New Roman" w:hAnsi="Times New Roman"/>
          <w:sz w:val="24"/>
          <w:szCs w:val="24"/>
        </w:rPr>
      </w:pPr>
      <w:r w:rsidRPr="002E229C">
        <w:rPr>
          <w:rFonts w:ascii="Times New Roman" w:hAnsi="Times New Roman"/>
          <w:sz w:val="24"/>
          <w:szCs w:val="24"/>
        </w:rPr>
        <w:t>Many people like to travel by car. You can make your own timetable (</w:t>
      </w:r>
      <w:r w:rsidRPr="002E229C">
        <w:rPr>
          <w:rFonts w:ascii="Times New Roman" w:hAnsi="Times New Roman"/>
          <w:sz w:val="24"/>
          <w:szCs w:val="24"/>
        </w:rPr>
        <w:t>日程表</w:t>
      </w:r>
      <w:r w:rsidRPr="002E229C">
        <w:rPr>
          <w:rFonts w:ascii="Times New Roman" w:hAnsi="Times New Roman"/>
          <w:sz w:val="24"/>
          <w:szCs w:val="24"/>
        </w:rPr>
        <w:t>).</w:t>
      </w:r>
      <w:r w:rsidRPr="002E229C" w:rsidR="00F72A98">
        <w:rPr>
          <w:rFonts w:ascii="Times New Roman" w:hAnsi="Times New Roman"/>
          <w:sz w:val="24"/>
          <w:szCs w:val="24"/>
        </w:rPr>
        <w:t xml:space="preserve"> </w:t>
      </w:r>
      <w:r w:rsidRPr="002E229C">
        <w:rPr>
          <w:rFonts w:ascii="Times New Roman" w:hAnsi="Times New Roman"/>
          <w:sz w:val="24"/>
          <w:szCs w:val="24"/>
        </w:rPr>
        <w:t>If you like</w:t>
      </w:r>
      <w:r w:rsidRPr="002E229C" w:rsidR="00F72A98">
        <w:rPr>
          <w:rFonts w:ascii="Times New Roman" w:hAnsi="Times New Roman"/>
          <w:sz w:val="24"/>
          <w:szCs w:val="24"/>
        </w:rPr>
        <w:t xml:space="preserve">, </w:t>
      </w:r>
      <w:r w:rsidRPr="002E229C">
        <w:rPr>
          <w:rFonts w:ascii="Times New Roman" w:hAnsi="Times New Roman"/>
          <w:sz w:val="24"/>
          <w:szCs w:val="24"/>
        </w:rPr>
        <w:t>you can trav</w:t>
      </w:r>
      <w:r w:rsidRPr="002E229C" w:rsidR="00F72A98">
        <w:rPr>
          <w:rFonts w:ascii="Times New Roman" w:hAnsi="Times New Roman"/>
          <w:sz w:val="24"/>
          <w:szCs w:val="24"/>
        </w:rPr>
        <w:t>el three or four</w:t>
      </w:r>
      <w:r w:rsidRPr="002E229C">
        <w:rPr>
          <w:rFonts w:ascii="Times New Roman" w:hAnsi="Times New Roman"/>
          <w:sz w:val="24"/>
          <w:szCs w:val="24"/>
        </w:rPr>
        <w:t xml:space="preserve"> hundred miles or only fifty miles a day. You can stop </w:t>
      </w:r>
      <w:r w:rsidRPr="002E229C">
        <w:rPr>
          <w:rFonts w:ascii="Times New Roman" w:hAnsi="Times New Roman"/>
          <w:sz w:val="24"/>
          <w:szCs w:val="24"/>
        </w:rPr>
        <w:t>anywhere you like: in some places of interest, at a good restaurant to enjoy a good meal, or at a hotel to spend the night. That is why travelling by car is popular for pleasure trips, while people usually take a train or a plane when they are travelling on business.</w:t>
      </w:r>
    </w:p>
    <w:p w:rsidR="00F403CB" w:rsidRPr="002E229C" w:rsidP="00F403CB">
      <w:pPr>
        <w:rPr>
          <w:rFonts w:ascii="Times New Roman" w:hAnsi="Times New Roman"/>
          <w:sz w:val="24"/>
          <w:szCs w:val="24"/>
        </w:rPr>
      </w:pPr>
      <w:r w:rsidRPr="002E229C">
        <w:rPr>
          <w:rFonts w:ascii="Times New Roman" w:hAnsi="Times New Roman"/>
          <w:sz w:val="24"/>
          <w:szCs w:val="24"/>
        </w:rPr>
        <w:t>()36. Which of the following can be put into</w:t>
      </w:r>
      <w:r w:rsidRPr="002E229C" w:rsidR="00F72A98">
        <w:rPr>
          <w:rFonts w:ascii="Times New Roman" w:hAnsi="Times New Roman"/>
          <w:sz w:val="24"/>
          <w:szCs w:val="24"/>
        </w:rPr>
        <w:t xml:space="preserve"> </w:t>
      </w:r>
      <w:r w:rsidRPr="002E229C">
        <w:rPr>
          <w:rFonts w:ascii="Times New Roman" w:hAnsi="Times New Roman"/>
          <w:sz w:val="24"/>
          <w:szCs w:val="24"/>
        </w:rPr>
        <w:t>the blank?</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The fastest way of travelling is by plane.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You will feel happy to travel by plane.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Most people prefer travelling by air.</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The best way of travelling is by air.</w:t>
      </w:r>
    </w:p>
    <w:p w:rsidR="00F403CB" w:rsidRPr="002E229C" w:rsidP="00F403CB">
      <w:pPr>
        <w:rPr>
          <w:rFonts w:ascii="Times New Roman" w:hAnsi="Times New Roman"/>
          <w:sz w:val="24"/>
          <w:szCs w:val="24"/>
        </w:rPr>
      </w:pPr>
      <w:r w:rsidRPr="002E229C">
        <w:rPr>
          <w:rFonts w:ascii="Times New Roman" w:hAnsi="Times New Roman"/>
          <w:sz w:val="24"/>
          <w:szCs w:val="24"/>
        </w:rPr>
        <w:t>()37. What does the underlined word “They”</w:t>
      </w:r>
      <w:r w:rsidRPr="002E229C" w:rsidR="00F72A98">
        <w:rPr>
          <w:rFonts w:ascii="Times New Roman" w:hAnsi="Times New Roman"/>
          <w:sz w:val="24"/>
          <w:szCs w:val="24"/>
        </w:rPr>
        <w:t xml:space="preserve"> </w:t>
      </w:r>
      <w:r w:rsidRPr="002E229C">
        <w:rPr>
          <w:rFonts w:ascii="Times New Roman" w:hAnsi="Times New Roman"/>
          <w:sz w:val="24"/>
          <w:szCs w:val="24"/>
        </w:rPr>
        <w:t>refer to?</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People in the countryside.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The travelers on modem trains.</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Comfortable seats and dining cars.</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The meals on modem trains.</w:t>
      </w:r>
    </w:p>
    <w:p w:rsidR="00F403CB" w:rsidRPr="002E229C" w:rsidP="00F403CB">
      <w:pPr>
        <w:rPr>
          <w:rFonts w:ascii="Times New Roman" w:hAnsi="Times New Roman"/>
          <w:sz w:val="24"/>
          <w:szCs w:val="24"/>
        </w:rPr>
      </w:pPr>
      <w:r w:rsidRPr="002E229C">
        <w:rPr>
          <w:rFonts w:ascii="Times New Roman" w:hAnsi="Times New Roman"/>
          <w:sz w:val="24"/>
          <w:szCs w:val="24"/>
        </w:rPr>
        <w:t>()38. What do people think of travelling by car?</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As fast as by plane.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Boring and tired.</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Enjoyable and free.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Popular with people on business.</w:t>
      </w:r>
    </w:p>
    <w:p w:rsidR="00F403CB" w:rsidRPr="002E229C" w:rsidP="00F403CB">
      <w:pPr>
        <w:rPr>
          <w:rFonts w:ascii="Times New Roman" w:hAnsi="Times New Roman"/>
          <w:sz w:val="24"/>
          <w:szCs w:val="24"/>
        </w:rPr>
      </w:pPr>
      <w:r w:rsidRPr="002E229C">
        <w:rPr>
          <w:rFonts w:ascii="Times New Roman" w:hAnsi="Times New Roman"/>
          <w:sz w:val="24"/>
          <w:szCs w:val="24"/>
        </w:rPr>
        <w:t>()39. Which is NOT mentioned in the passage?</w:t>
      </w:r>
    </w:p>
    <w:p w:rsidR="00F403CB" w:rsidRPr="002E229C" w:rsidP="00F403CB">
      <w:pPr>
        <w:rPr>
          <w:rFonts w:ascii="Times New Roman" w:hAnsi="Times New Roman"/>
          <w:sz w:val="24"/>
          <w:szCs w:val="24"/>
        </w:rPr>
      </w:pPr>
      <w:r w:rsidRPr="002E229C">
        <w:rPr>
          <w:rFonts w:ascii="Times New Roman" w:hAnsi="Times New Roman"/>
          <w:sz w:val="24"/>
          <w:szCs w:val="24"/>
        </w:rPr>
        <w:t>A. By boat.</w:t>
      </w:r>
      <w:r w:rsidRPr="002E229C">
        <w:rPr>
          <w:rFonts w:ascii="Times New Roman" w:hAnsi="Times New Roman"/>
          <w:sz w:val="24"/>
          <w:szCs w:val="24"/>
        </w:rPr>
        <w:tab/>
        <w:t>B. By ship.</w:t>
      </w:r>
    </w:p>
    <w:p w:rsidR="00F403CB" w:rsidRPr="002E229C" w:rsidP="00F403CB">
      <w:pPr>
        <w:rPr>
          <w:rFonts w:ascii="Times New Roman" w:hAnsi="Times New Roman"/>
          <w:sz w:val="24"/>
          <w:szCs w:val="24"/>
        </w:rPr>
      </w:pPr>
      <w:r w:rsidRPr="002E229C">
        <w:rPr>
          <w:rFonts w:ascii="Times New Roman" w:hAnsi="Times New Roman"/>
          <w:sz w:val="24"/>
          <w:szCs w:val="24"/>
        </w:rPr>
        <w:t>C. By train.</w:t>
      </w:r>
      <w:r w:rsidRPr="002E229C">
        <w:rPr>
          <w:rFonts w:ascii="Times New Roman" w:hAnsi="Times New Roman"/>
          <w:sz w:val="24"/>
          <w:szCs w:val="24"/>
        </w:rPr>
        <w:tab/>
        <w:t>D. On foot.</w:t>
      </w:r>
    </w:p>
    <w:p w:rsidR="00F403CB" w:rsidRPr="002E229C" w:rsidP="00F403CB">
      <w:pPr>
        <w:rPr>
          <w:rFonts w:ascii="Times New Roman" w:hAnsi="Times New Roman"/>
          <w:sz w:val="24"/>
          <w:szCs w:val="24"/>
        </w:rPr>
      </w:pPr>
      <w:r w:rsidRPr="002E229C">
        <w:rPr>
          <w:rFonts w:ascii="Times New Roman" w:hAnsi="Times New Roman"/>
          <w:sz w:val="24"/>
          <w:szCs w:val="24"/>
        </w:rPr>
        <w:t>()40. What’</w:t>
      </w:r>
      <w:r w:rsidRPr="002E229C">
        <w:rPr>
          <w:rFonts w:ascii="Times New Roman" w:hAnsi="Times New Roman"/>
          <w:sz w:val="24"/>
          <w:szCs w:val="24"/>
        </w:rPr>
        <w:t>s the passage mainly about?</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A. </w:t>
      </w:r>
      <w:r w:rsidRPr="002E229C">
        <w:rPr>
          <w:rFonts w:ascii="Times New Roman" w:hAnsi="Times New Roman"/>
          <w:sz w:val="24"/>
          <w:szCs w:val="24"/>
        </w:rPr>
        <w:t>Some ways of travelling.</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B. </w:t>
      </w:r>
      <w:r w:rsidRPr="002E229C">
        <w:rPr>
          <w:rFonts w:ascii="Times New Roman" w:hAnsi="Times New Roman"/>
          <w:sz w:val="24"/>
          <w:szCs w:val="24"/>
        </w:rPr>
        <w:t>Why people like travelling.</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C. </w:t>
      </w:r>
      <w:r w:rsidRPr="002E229C">
        <w:rPr>
          <w:rFonts w:ascii="Times New Roman" w:hAnsi="Times New Roman"/>
          <w:sz w:val="24"/>
          <w:szCs w:val="24"/>
        </w:rPr>
        <w:t>Where people like travelling to.</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D. </w:t>
      </w:r>
      <w:r w:rsidRPr="002E229C">
        <w:rPr>
          <w:rFonts w:ascii="Times New Roman" w:hAnsi="Times New Roman"/>
          <w:sz w:val="24"/>
          <w:szCs w:val="24"/>
        </w:rPr>
        <w:t>The difference between the past life and the modem life.</w:t>
      </w:r>
    </w:p>
    <w:p w:rsidR="00F403CB" w:rsidRPr="002E229C" w:rsidP="00F72A98">
      <w:pPr>
        <w:jc w:val="center"/>
        <w:rPr>
          <w:rFonts w:ascii="Times New Roman" w:hAnsi="Times New Roman"/>
          <w:b/>
          <w:sz w:val="30"/>
          <w:szCs w:val="30"/>
        </w:rPr>
      </w:pPr>
      <w:r w:rsidRPr="002E229C">
        <w:rPr>
          <w:rFonts w:ascii="Times New Roman" w:hAnsi="Times New Roman"/>
          <w:b/>
          <w:sz w:val="30"/>
          <w:szCs w:val="30"/>
        </w:rPr>
        <w:t>第二卷</w:t>
      </w:r>
      <w:r w:rsidRPr="002E229C" w:rsidR="00F72A98">
        <w:rPr>
          <w:rFonts w:ascii="Times New Roman" w:hAnsi="Times New Roman"/>
          <w:b/>
          <w:sz w:val="30"/>
          <w:szCs w:val="30"/>
        </w:rPr>
        <w:t xml:space="preserve"> </w:t>
      </w:r>
      <w:r w:rsidRPr="002E229C">
        <w:rPr>
          <w:rFonts w:ascii="Times New Roman" w:hAnsi="Times New Roman"/>
          <w:b/>
          <w:sz w:val="30"/>
          <w:szCs w:val="30"/>
        </w:rPr>
        <w:t>非选择题</w:t>
      </w:r>
      <w:r w:rsidRPr="002E229C">
        <w:rPr>
          <w:rFonts w:ascii="Times New Roman" w:hAnsi="Times New Roman"/>
          <w:b/>
          <w:sz w:val="30"/>
          <w:szCs w:val="30"/>
        </w:rPr>
        <w:t>(30</w:t>
      </w:r>
      <w:r w:rsidRPr="002E229C" w:rsidR="00F72A98">
        <w:rPr>
          <w:rFonts w:ascii="Times New Roman" w:hAnsi="Times New Roman"/>
          <w:b/>
          <w:sz w:val="30"/>
          <w:szCs w:val="30"/>
        </w:rPr>
        <w:t>分</w:t>
      </w:r>
      <w:r w:rsidRPr="002E229C" w:rsidR="00F72A98">
        <w:rPr>
          <w:rFonts w:ascii="Times New Roman" w:hAnsi="Times New Roman"/>
          <w:b/>
          <w:sz w:val="30"/>
          <w:szCs w:val="30"/>
        </w:rPr>
        <w:t>)</w:t>
      </w:r>
    </w:p>
    <w:p w:rsidR="00F403CB" w:rsidRPr="002E229C" w:rsidP="00F403CB">
      <w:pPr>
        <w:rPr>
          <w:rFonts w:ascii="Times New Roman" w:hAnsi="Times New Roman"/>
          <w:sz w:val="24"/>
          <w:szCs w:val="24"/>
        </w:rPr>
      </w:pPr>
      <w:r w:rsidRPr="002E229C">
        <w:rPr>
          <w:rFonts w:ascii="Times New Roman" w:hAnsi="Times New Roman"/>
          <w:b/>
          <w:sz w:val="24"/>
          <w:szCs w:val="24"/>
        </w:rPr>
        <w:t>IV.</w:t>
      </w:r>
      <w:r w:rsidRPr="002E229C" w:rsidR="00F72A98">
        <w:rPr>
          <w:rFonts w:ascii="Times New Roman" w:hAnsi="Times New Roman"/>
          <w:b/>
          <w:sz w:val="24"/>
          <w:szCs w:val="24"/>
        </w:rPr>
        <w:t>用所给单词的适当形式完成句子。</w:t>
      </w:r>
      <w:r w:rsidRPr="002E229C" w:rsidR="00F72A98">
        <w:rPr>
          <w:rFonts w:ascii="Times New Roman" w:hAnsi="Times New Roman"/>
          <w:sz w:val="24"/>
          <w:szCs w:val="24"/>
        </w:rPr>
        <w:t>(</w:t>
      </w:r>
      <w:r w:rsidRPr="002E229C">
        <w:rPr>
          <w:rFonts w:ascii="Times New Roman" w:hAnsi="Times New Roman"/>
          <w:sz w:val="24"/>
          <w:szCs w:val="24"/>
        </w:rPr>
        <w:t>共</w:t>
      </w:r>
      <w:r w:rsidRPr="002E229C">
        <w:rPr>
          <w:rFonts w:ascii="Times New Roman" w:hAnsi="Times New Roman"/>
          <w:sz w:val="24"/>
          <w:szCs w:val="24"/>
        </w:rPr>
        <w:t>5</w:t>
      </w:r>
      <w:r w:rsidRPr="002E229C">
        <w:rPr>
          <w:rFonts w:ascii="Times New Roman" w:hAnsi="Times New Roman"/>
          <w:sz w:val="24"/>
          <w:szCs w:val="24"/>
        </w:rPr>
        <w:t>小题</w:t>
      </w:r>
      <w:r w:rsidRPr="002E229C" w:rsidR="00F72A98">
        <w:rPr>
          <w:rFonts w:ascii="Times New Roman" w:hAnsi="Times New Roman"/>
          <w:sz w:val="24"/>
          <w:szCs w:val="24"/>
        </w:rPr>
        <w:t>，</w:t>
      </w:r>
      <w:r w:rsidRPr="002E229C">
        <w:rPr>
          <w:rFonts w:ascii="Times New Roman" w:hAnsi="Times New Roman"/>
          <w:sz w:val="24"/>
          <w:szCs w:val="24"/>
        </w:rPr>
        <w:t>每小题</w:t>
      </w:r>
      <w:r w:rsidRPr="002E229C">
        <w:rPr>
          <w:rFonts w:ascii="Times New Roman" w:hAnsi="Times New Roman"/>
          <w:sz w:val="24"/>
          <w:szCs w:val="24"/>
        </w:rPr>
        <w:t>1</w:t>
      </w:r>
      <w:r w:rsidRPr="002E229C" w:rsidR="00F72A98">
        <w:rPr>
          <w:rFonts w:ascii="Times New Roman" w:hAnsi="Times New Roman"/>
          <w:sz w:val="24"/>
          <w:szCs w:val="24"/>
        </w:rPr>
        <w:t>分</w:t>
      </w:r>
      <w:r w:rsidRPr="002E229C" w:rsidR="00F72A98">
        <w:rPr>
          <w:rFonts w:ascii="Times New Roman" w:hAnsi="Times New Roman"/>
          <w:sz w:val="24"/>
          <w:szCs w:val="24"/>
        </w:rPr>
        <w:t>)</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41. </w:t>
      </w:r>
      <w:r w:rsidRPr="002E229C">
        <w:rPr>
          <w:rFonts w:ascii="Times New Roman" w:hAnsi="Times New Roman"/>
          <w:sz w:val="24"/>
          <w:szCs w:val="24"/>
        </w:rPr>
        <w:t>I don’t want to play basketball in such hot</w:t>
      </w:r>
      <w:r w:rsidRPr="002E229C">
        <w:rPr>
          <w:rFonts w:ascii="Times New Roman" w:hAnsi="Times New Roman"/>
          <w:sz w:val="24"/>
          <w:szCs w:val="24"/>
        </w:rPr>
        <w:t xml:space="preserve"> </w:t>
      </w:r>
      <w:r w:rsidRPr="002E229C">
        <w:rPr>
          <w:rFonts w:ascii="Times New Roman" w:hAnsi="Times New Roman"/>
          <w:sz w:val="24"/>
          <w:szCs w:val="24"/>
        </w:rPr>
        <w:t>weather. I prefer</w:t>
      </w:r>
      <w:r w:rsidRPr="002E229C">
        <w:rPr>
          <w:rFonts w:ascii="Times New Roman" w:hAnsi="Times New Roman"/>
          <w:sz w:val="24"/>
          <w:szCs w:val="24"/>
        </w:rPr>
        <w:t xml:space="preserve"> _______________ </w:t>
      </w:r>
      <w:r w:rsidRPr="002E229C">
        <w:rPr>
          <w:rFonts w:ascii="Times New Roman" w:hAnsi="Times New Roman"/>
          <w:sz w:val="24"/>
          <w:szCs w:val="24"/>
        </w:rPr>
        <w:t>(stay) at home.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42. </w:t>
      </w:r>
      <w:r w:rsidRPr="002E229C">
        <w:rPr>
          <w:rFonts w:ascii="Times New Roman" w:hAnsi="Times New Roman"/>
          <w:sz w:val="24"/>
          <w:szCs w:val="24"/>
        </w:rPr>
        <w:t>It’s</w:t>
      </w:r>
      <w:r w:rsidRPr="002E229C">
        <w:rPr>
          <w:rFonts w:ascii="Times New Roman" w:hAnsi="Times New Roman"/>
          <w:sz w:val="24"/>
          <w:szCs w:val="24"/>
        </w:rPr>
        <w:t xml:space="preserve"> _______________ </w:t>
      </w:r>
      <w:r w:rsidRPr="002E229C">
        <w:rPr>
          <w:rFonts w:ascii="Times New Roman" w:hAnsi="Times New Roman"/>
          <w:sz w:val="24"/>
          <w:szCs w:val="24"/>
        </w:rPr>
        <w:t>(possibly) for us to complete</w:t>
      </w:r>
      <w:r w:rsidRPr="002E229C">
        <w:rPr>
          <w:rFonts w:ascii="Times New Roman" w:hAnsi="Times New Roman"/>
          <w:sz w:val="24"/>
          <w:szCs w:val="24"/>
        </w:rPr>
        <w:t xml:space="preserve"> </w:t>
      </w:r>
      <w:r w:rsidRPr="002E229C">
        <w:rPr>
          <w:rFonts w:ascii="Times New Roman" w:hAnsi="Times New Roman"/>
          <w:sz w:val="24"/>
          <w:szCs w:val="24"/>
        </w:rPr>
        <w:t>the work in two days if we work hard.</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43. </w:t>
      </w:r>
      <w:r w:rsidRPr="002E229C">
        <w:rPr>
          <w:rFonts w:ascii="Times New Roman" w:hAnsi="Times New Roman"/>
          <w:sz w:val="24"/>
          <w:szCs w:val="24"/>
        </w:rPr>
        <w:t>Paris is the capital of</w:t>
      </w:r>
      <w:r w:rsidRPr="002E229C">
        <w:rPr>
          <w:rFonts w:ascii="Times New Roman" w:hAnsi="Times New Roman"/>
          <w:sz w:val="24"/>
          <w:szCs w:val="24"/>
        </w:rPr>
        <w:t xml:space="preserve"> _______________ </w:t>
      </w:r>
      <w:r w:rsidRPr="002E229C">
        <w:rPr>
          <w:rFonts w:ascii="Times New Roman" w:hAnsi="Times New Roman"/>
          <w:sz w:val="24"/>
          <w:szCs w:val="24"/>
        </w:rPr>
        <w:t>(French).</w:t>
      </w:r>
      <w:r w:rsidRPr="002E229C">
        <w:rPr>
          <w:rFonts w:ascii="Times New Roman" w:hAnsi="Times New Roman"/>
          <w:sz w:val="24"/>
          <w:szCs w:val="24"/>
        </w:rPr>
        <w:t xml:space="preserve"> </w:t>
      </w:r>
      <w:r w:rsidRPr="002E229C">
        <w:rPr>
          <w:rFonts w:ascii="Times New Roman" w:hAnsi="Times New Roman"/>
          <w:sz w:val="24"/>
          <w:szCs w:val="24"/>
        </w:rPr>
        <w:t>Many people like to go shopping there.</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44. </w:t>
      </w:r>
      <w:r w:rsidRPr="002E229C">
        <w:rPr>
          <w:rFonts w:ascii="Times New Roman" w:hAnsi="Times New Roman"/>
          <w:sz w:val="24"/>
          <w:szCs w:val="24"/>
        </w:rPr>
        <w:t>Your plan is really</w:t>
      </w:r>
      <w:r w:rsidRPr="002E229C">
        <w:rPr>
          <w:rFonts w:ascii="Times New Roman" w:hAnsi="Times New Roman"/>
          <w:sz w:val="24"/>
          <w:szCs w:val="24"/>
        </w:rPr>
        <w:t xml:space="preserve"> _______________ </w:t>
      </w:r>
      <w:r w:rsidRPr="002E229C">
        <w:rPr>
          <w:rFonts w:ascii="Times New Roman" w:hAnsi="Times New Roman"/>
          <w:sz w:val="24"/>
          <w:szCs w:val="24"/>
        </w:rPr>
        <w:t>(perfectly), so</w:t>
      </w:r>
      <w:r w:rsidRPr="002E229C">
        <w:rPr>
          <w:rFonts w:ascii="Times New Roman" w:hAnsi="Times New Roman"/>
          <w:sz w:val="24"/>
          <w:szCs w:val="24"/>
        </w:rPr>
        <w:t xml:space="preserve"> </w:t>
      </w:r>
      <w:r w:rsidRPr="002E229C">
        <w:rPr>
          <w:rFonts w:ascii="Times New Roman" w:hAnsi="Times New Roman"/>
          <w:sz w:val="24"/>
          <w:szCs w:val="24"/>
        </w:rPr>
        <w:t>all of us agree with you.</w:t>
      </w:r>
    </w:p>
    <w:p w:rsidR="00F403CB" w:rsidRPr="002E229C" w:rsidP="00F403CB">
      <w:pPr>
        <w:rPr>
          <w:rFonts w:ascii="Times New Roman" w:hAnsi="Times New Roman"/>
          <w:sz w:val="24"/>
          <w:szCs w:val="24"/>
        </w:rPr>
      </w:pPr>
      <w:r w:rsidRPr="002E229C">
        <w:rPr>
          <w:rFonts w:ascii="Times New Roman" w:hAnsi="Times New Roman"/>
          <w:sz w:val="24"/>
          <w:szCs w:val="24"/>
        </w:rPr>
        <w:t xml:space="preserve">45. </w:t>
      </w:r>
      <w:r w:rsidRPr="002E229C">
        <w:rPr>
          <w:rFonts w:ascii="Times New Roman" w:hAnsi="Times New Roman"/>
          <w:sz w:val="24"/>
          <w:szCs w:val="24"/>
        </w:rPr>
        <w:t>My mother is an</w:t>
      </w:r>
      <w:r w:rsidRPr="002E229C">
        <w:rPr>
          <w:rFonts w:ascii="Times New Roman" w:hAnsi="Times New Roman"/>
          <w:sz w:val="24"/>
          <w:szCs w:val="24"/>
        </w:rPr>
        <w:t xml:space="preserve"> _______________ </w:t>
      </w:r>
      <w:r w:rsidRPr="002E229C">
        <w:rPr>
          <w:rFonts w:ascii="Times New Roman" w:hAnsi="Times New Roman"/>
          <w:sz w:val="24"/>
          <w:szCs w:val="24"/>
        </w:rPr>
        <w:t>(excellence)</w:t>
      </w:r>
      <w:r w:rsidRPr="002E229C">
        <w:rPr>
          <w:rFonts w:ascii="Times New Roman" w:hAnsi="Times New Roman"/>
          <w:sz w:val="24"/>
          <w:szCs w:val="24"/>
        </w:rPr>
        <w:t xml:space="preserve"> </w:t>
      </w:r>
      <w:r w:rsidRPr="002E229C">
        <w:rPr>
          <w:rFonts w:ascii="Times New Roman" w:hAnsi="Times New Roman"/>
          <w:sz w:val="24"/>
          <w:szCs w:val="24"/>
        </w:rPr>
        <w:t>cook. She always cooks delicious meals for us.</w:t>
      </w:r>
    </w:p>
    <w:p w:rsidR="00F403CB" w:rsidRPr="002E229C" w:rsidP="00F403CB">
      <w:pPr>
        <w:rPr>
          <w:rFonts w:ascii="Times New Roman" w:hAnsi="Times New Roman"/>
          <w:sz w:val="24"/>
          <w:szCs w:val="24"/>
        </w:rPr>
      </w:pPr>
      <w:r w:rsidRPr="002E229C">
        <w:rPr>
          <w:rFonts w:ascii="Times New Roman" w:hAnsi="Times New Roman"/>
          <w:b/>
          <w:sz w:val="24"/>
          <w:szCs w:val="24"/>
        </w:rPr>
        <w:t>V.</w:t>
      </w:r>
      <w:r w:rsidRPr="002E229C">
        <w:rPr>
          <w:rFonts w:ascii="Times New Roman" w:hAnsi="Times New Roman"/>
          <w:b/>
          <w:sz w:val="24"/>
          <w:szCs w:val="24"/>
        </w:rPr>
        <w:t>语法填空。</w:t>
      </w:r>
      <w:r w:rsidRPr="002E229C">
        <w:rPr>
          <w:rFonts w:ascii="Times New Roman" w:hAnsi="Times New Roman"/>
          <w:sz w:val="24"/>
          <w:szCs w:val="24"/>
        </w:rPr>
        <w:t>(</w:t>
      </w:r>
      <w:r w:rsidRPr="002E229C">
        <w:rPr>
          <w:rFonts w:ascii="Times New Roman" w:hAnsi="Times New Roman"/>
          <w:sz w:val="24"/>
          <w:szCs w:val="24"/>
        </w:rPr>
        <w:t>10</w:t>
      </w:r>
      <w:r w:rsidRPr="002E229C">
        <w:rPr>
          <w:rFonts w:ascii="Times New Roman" w:hAnsi="Times New Roman"/>
          <w:sz w:val="24"/>
          <w:szCs w:val="24"/>
        </w:rPr>
        <w:t>分</w:t>
      </w:r>
      <w:r w:rsidRPr="002E229C">
        <w:rPr>
          <w:rFonts w:ascii="Times New Roman" w:hAnsi="Times New Roman"/>
          <w:sz w:val="24"/>
          <w:szCs w:val="24"/>
        </w:rPr>
        <w:t>)</w:t>
      </w:r>
    </w:p>
    <w:p w:rsidR="00F403CB" w:rsidRPr="002E229C" w:rsidP="00F403CB">
      <w:pPr>
        <w:rPr>
          <w:rFonts w:ascii="Times New Roman" w:hAnsi="Times New Roman"/>
          <w:sz w:val="24"/>
          <w:szCs w:val="24"/>
        </w:rPr>
      </w:pPr>
      <w:r w:rsidRPr="002E229C">
        <w:rPr>
          <w:rFonts w:ascii="Times New Roman" w:hAnsi="Times New Roman"/>
          <w:sz w:val="24"/>
          <w:szCs w:val="24"/>
        </w:rPr>
        <w:t>根据句子意思，用所给单词的适当形式</w:t>
      </w:r>
      <w:r w:rsidRPr="002E229C" w:rsidR="007B0DC8">
        <w:rPr>
          <w:rFonts w:ascii="Times New Roman" w:hAnsi="Times New Roman"/>
          <w:sz w:val="24"/>
          <w:szCs w:val="24"/>
        </w:rPr>
        <w:t>填</w:t>
      </w:r>
      <w:r w:rsidRPr="002E229C">
        <w:rPr>
          <w:rFonts w:ascii="Times New Roman" w:hAnsi="Times New Roman"/>
          <w:sz w:val="24"/>
          <w:szCs w:val="24"/>
        </w:rPr>
        <w:t>空。未提供单词的根据上下文填入适当的词。</w:t>
      </w:r>
      <w:r w:rsidRPr="002E229C">
        <w:rPr>
          <w:rFonts w:ascii="Times New Roman" w:hAnsi="Times New Roman"/>
          <w:sz w:val="24"/>
          <w:szCs w:val="24"/>
        </w:rPr>
        <w:t>(</w:t>
      </w:r>
      <w:r w:rsidRPr="002E229C">
        <w:rPr>
          <w:rFonts w:ascii="Times New Roman" w:hAnsi="Times New Roman"/>
          <w:sz w:val="24"/>
          <w:szCs w:val="24"/>
        </w:rPr>
        <w:t>共</w:t>
      </w:r>
      <w:r w:rsidRPr="002E229C">
        <w:rPr>
          <w:rFonts w:ascii="Times New Roman" w:hAnsi="Times New Roman"/>
          <w:sz w:val="24"/>
          <w:szCs w:val="24"/>
        </w:rPr>
        <w:t>10</w:t>
      </w:r>
      <w:r w:rsidRPr="002E229C">
        <w:rPr>
          <w:rFonts w:ascii="Times New Roman" w:hAnsi="Times New Roman"/>
          <w:sz w:val="24"/>
          <w:szCs w:val="24"/>
        </w:rPr>
        <w:t>小题，每小题</w:t>
      </w:r>
      <w:r w:rsidRPr="002E229C">
        <w:rPr>
          <w:rFonts w:ascii="Times New Roman" w:hAnsi="Times New Roman"/>
          <w:sz w:val="24"/>
          <w:szCs w:val="24"/>
        </w:rPr>
        <w:t>1</w:t>
      </w:r>
      <w:r w:rsidRPr="002E229C" w:rsidR="007B0DC8">
        <w:rPr>
          <w:rFonts w:ascii="Times New Roman" w:hAnsi="Times New Roman"/>
          <w:sz w:val="24"/>
          <w:szCs w:val="24"/>
        </w:rPr>
        <w:t>分</w:t>
      </w:r>
      <w:r w:rsidRPr="002E229C" w:rsidR="007B0DC8">
        <w:rPr>
          <w:rFonts w:ascii="Times New Roman" w:hAnsi="Times New Roman"/>
          <w:sz w:val="24"/>
          <w:szCs w:val="24"/>
        </w:rPr>
        <w:t>)</w:t>
      </w:r>
    </w:p>
    <w:p w:rsidR="00F403CB" w:rsidRPr="002E229C" w:rsidP="00F403CB">
      <w:pPr>
        <w:rPr>
          <w:rFonts w:ascii="Times New Roman" w:hAnsi="Times New Roman"/>
          <w:sz w:val="24"/>
          <w:szCs w:val="24"/>
        </w:rPr>
      </w:pPr>
      <w:r w:rsidRPr="002E229C">
        <w:rPr>
          <w:rFonts w:ascii="Times New Roman" w:hAnsi="Times New Roman"/>
          <w:sz w:val="24"/>
          <w:szCs w:val="24"/>
        </w:rPr>
        <w:t>Hi Marco,</w:t>
      </w:r>
    </w:p>
    <w:p w:rsidR="007B0DC8" w:rsidRPr="002E229C" w:rsidP="00F403CB">
      <w:pPr>
        <w:rPr>
          <w:rFonts w:ascii="Times New Roman" w:hAnsi="Times New Roman"/>
          <w:sz w:val="24"/>
          <w:szCs w:val="24"/>
        </w:rPr>
      </w:pPr>
      <w:r w:rsidRPr="002E229C">
        <w:rPr>
          <w:rFonts w:ascii="Times New Roman" w:hAnsi="Times New Roman"/>
          <w:sz w:val="24"/>
          <w:szCs w:val="24"/>
        </w:rPr>
        <w:t>It’</w:t>
      </w:r>
      <w:r w:rsidRPr="002E229C" w:rsidR="00F403CB">
        <w:rPr>
          <w:rFonts w:ascii="Times New Roman" w:hAnsi="Times New Roman"/>
          <w:sz w:val="24"/>
          <w:szCs w:val="24"/>
        </w:rPr>
        <w:t xml:space="preserve">s a great pleasure to hear from you! I live with my parents in a small house in </w:t>
      </w:r>
      <w:r w:rsidRPr="002E229C" w:rsidR="00F403CB">
        <w:rPr>
          <w:rFonts w:ascii="Times New Roman" w:hAnsi="Times New Roman"/>
          <w:sz w:val="24"/>
          <w:szCs w:val="24"/>
        </w:rPr>
        <w:t>Greenwich. It’s a</w:t>
      </w:r>
      <w:r w:rsidRPr="002E229C">
        <w:rPr>
          <w:rFonts w:ascii="Times New Roman" w:hAnsi="Times New Roman"/>
          <w:sz w:val="24"/>
          <w:szCs w:val="24"/>
        </w:rPr>
        <w:t xml:space="preserve"> </w:t>
      </w:r>
      <w:r w:rsidRPr="002E229C" w:rsidR="00F403CB">
        <w:rPr>
          <w:rFonts w:ascii="Times New Roman" w:hAnsi="Times New Roman"/>
          <w:sz w:val="24"/>
          <w:szCs w:val="24"/>
        </w:rPr>
        <w:t>nice small house (46)</w:t>
      </w:r>
      <w:r w:rsidRPr="002E229C">
        <w:rPr>
          <w:rFonts w:ascii="Times New Roman" w:hAnsi="Times New Roman"/>
          <w:sz w:val="24"/>
          <w:szCs w:val="24"/>
        </w:rPr>
        <w:t xml:space="preserve"> _______________ </w:t>
      </w:r>
      <w:r w:rsidRPr="002E229C" w:rsidR="00F403CB">
        <w:rPr>
          <w:rFonts w:ascii="Times New Roman" w:hAnsi="Times New Roman"/>
          <w:sz w:val="24"/>
          <w:szCs w:val="24"/>
        </w:rPr>
        <w:t>three bedrooms</w:t>
      </w:r>
      <w:r w:rsidRPr="002E229C">
        <w:rPr>
          <w:rFonts w:ascii="Times New Roman" w:hAnsi="Times New Roman"/>
          <w:sz w:val="24"/>
          <w:szCs w:val="24"/>
        </w:rPr>
        <w:t xml:space="preserve"> </w:t>
      </w:r>
      <w:r w:rsidRPr="002E229C" w:rsidR="00F403CB">
        <w:rPr>
          <w:rFonts w:ascii="Times New Roman" w:hAnsi="Times New Roman"/>
          <w:sz w:val="24"/>
          <w:szCs w:val="24"/>
        </w:rPr>
        <w:t>and a cute garden. My mum is a good cook, and the food she cooks not only looks great but also</w:t>
      </w:r>
      <w:r w:rsidRPr="002E229C">
        <w:rPr>
          <w:rFonts w:ascii="Times New Roman" w:hAnsi="Times New Roman"/>
          <w:sz w:val="24"/>
          <w:szCs w:val="24"/>
        </w:rPr>
        <w:t xml:space="preserve"> (47) _______________ (taste) </w:t>
      </w:r>
      <w:r w:rsidRPr="002E229C" w:rsidR="00F403CB">
        <w:rPr>
          <w:rFonts w:ascii="Times New Roman" w:hAnsi="Times New Roman"/>
          <w:sz w:val="24"/>
          <w:szCs w:val="24"/>
        </w:rPr>
        <w:t>delicious!</w:t>
      </w:r>
    </w:p>
    <w:p w:rsidR="007B0DC8" w:rsidRPr="002E229C" w:rsidP="00F403CB">
      <w:pPr>
        <w:rPr>
          <w:rFonts w:ascii="Times New Roman" w:hAnsi="Times New Roman"/>
          <w:sz w:val="24"/>
          <w:szCs w:val="24"/>
        </w:rPr>
      </w:pPr>
      <w:r w:rsidRPr="002E229C">
        <w:rPr>
          <w:rFonts w:ascii="Times New Roman" w:hAnsi="Times New Roman"/>
          <w:sz w:val="24"/>
          <w:szCs w:val="24"/>
        </w:rPr>
        <w:t>My dad works in the police station. He is strict</w:t>
      </w:r>
      <w:r w:rsidRPr="002E229C">
        <w:rPr>
          <w:rFonts w:ascii="Times New Roman" w:hAnsi="Times New Roman"/>
          <w:sz w:val="24"/>
          <w:szCs w:val="24"/>
        </w:rPr>
        <w:t xml:space="preserve"> </w:t>
      </w:r>
      <w:r w:rsidRPr="002E229C">
        <w:rPr>
          <w:rFonts w:ascii="Times New Roman" w:hAnsi="Times New Roman"/>
          <w:sz w:val="24"/>
          <w:szCs w:val="24"/>
        </w:rPr>
        <w:t>with us, (48)</w:t>
      </w:r>
      <w:r w:rsidRPr="002E229C">
        <w:rPr>
          <w:rFonts w:ascii="Times New Roman" w:hAnsi="Times New Roman"/>
          <w:sz w:val="24"/>
          <w:szCs w:val="24"/>
        </w:rPr>
        <w:t xml:space="preserve"> _______________ </w:t>
      </w:r>
      <w:r w:rsidRPr="002E229C">
        <w:rPr>
          <w:rFonts w:ascii="Times New Roman" w:hAnsi="Times New Roman"/>
          <w:sz w:val="24"/>
          <w:szCs w:val="24"/>
        </w:rPr>
        <w:t>sometimes I’m afraid of</w:t>
      </w:r>
      <w:r w:rsidRPr="002E229C">
        <w:rPr>
          <w:rFonts w:ascii="Times New Roman" w:hAnsi="Times New Roman"/>
          <w:sz w:val="24"/>
          <w:szCs w:val="24"/>
        </w:rPr>
        <w:t xml:space="preserve"> </w:t>
      </w:r>
      <w:r w:rsidRPr="002E229C">
        <w:rPr>
          <w:rFonts w:ascii="Times New Roman" w:hAnsi="Times New Roman"/>
          <w:sz w:val="24"/>
          <w:szCs w:val="24"/>
        </w:rPr>
        <w:t>him.</w:t>
      </w:r>
    </w:p>
    <w:p w:rsidR="007B0DC8" w:rsidRPr="002E229C" w:rsidP="00F403CB">
      <w:pPr>
        <w:rPr>
          <w:rFonts w:ascii="Times New Roman" w:hAnsi="Times New Roman"/>
          <w:sz w:val="24"/>
          <w:szCs w:val="24"/>
        </w:rPr>
      </w:pPr>
      <w:r w:rsidRPr="002E229C">
        <w:rPr>
          <w:rFonts w:ascii="Times New Roman" w:hAnsi="Times New Roman"/>
          <w:sz w:val="24"/>
          <w:szCs w:val="24"/>
        </w:rPr>
        <w:t>I usually spend my weekends (49)</w:t>
      </w:r>
      <w:r w:rsidRPr="002E229C">
        <w:rPr>
          <w:rFonts w:ascii="Times New Roman" w:hAnsi="Times New Roman"/>
          <w:sz w:val="24"/>
          <w:szCs w:val="24"/>
        </w:rPr>
        <w:t xml:space="preserve"> _______________ </w:t>
      </w:r>
      <w:r w:rsidRPr="002E229C">
        <w:rPr>
          <w:rFonts w:ascii="Times New Roman" w:hAnsi="Times New Roman"/>
          <w:sz w:val="24"/>
          <w:szCs w:val="24"/>
        </w:rPr>
        <w:t>(read). It’s my hobby. I don’t like talking much with strangers (</w:t>
      </w:r>
      <w:r w:rsidRPr="002E229C">
        <w:rPr>
          <w:rFonts w:ascii="Times New Roman" w:hAnsi="Times New Roman"/>
          <w:sz w:val="24"/>
          <w:szCs w:val="24"/>
        </w:rPr>
        <w:t>陌生人</w:t>
      </w:r>
      <w:r w:rsidRPr="002E229C">
        <w:rPr>
          <w:rFonts w:ascii="Times New Roman" w:hAnsi="Times New Roman"/>
          <w:sz w:val="24"/>
          <w:szCs w:val="24"/>
        </w:rPr>
        <w:t>).</w:t>
      </w:r>
      <w:r w:rsidRPr="002E229C">
        <w:rPr>
          <w:rFonts w:ascii="Times New Roman" w:hAnsi="Times New Roman"/>
          <w:sz w:val="24"/>
          <w:szCs w:val="24"/>
        </w:rPr>
        <w:t xml:space="preserve"> But with friends, I always</w:t>
      </w:r>
      <w:r w:rsidRPr="002E229C">
        <w:rPr>
          <w:rFonts w:ascii="Times New Roman" w:hAnsi="Times New Roman"/>
          <w:sz w:val="24"/>
          <w:szCs w:val="24"/>
        </w:rPr>
        <w:t xml:space="preserve"> </w:t>
      </w:r>
      <w:r w:rsidRPr="002E229C">
        <w:rPr>
          <w:rFonts w:ascii="Times New Roman" w:hAnsi="Times New Roman"/>
          <w:sz w:val="24"/>
          <w:szCs w:val="24"/>
        </w:rPr>
        <w:t>have many (50)</w:t>
      </w:r>
      <w:r w:rsidRPr="002E229C">
        <w:rPr>
          <w:rFonts w:ascii="Times New Roman" w:hAnsi="Times New Roman"/>
          <w:sz w:val="24"/>
          <w:szCs w:val="24"/>
        </w:rPr>
        <w:t xml:space="preserve"> _______________ </w:t>
      </w:r>
      <w:r w:rsidRPr="002E229C">
        <w:rPr>
          <w:rFonts w:ascii="Times New Roman" w:hAnsi="Times New Roman"/>
          <w:sz w:val="24"/>
          <w:szCs w:val="24"/>
        </w:rPr>
        <w:t>(story) to share.</w:t>
      </w:r>
      <w:r w:rsidRPr="002E229C">
        <w:rPr>
          <w:rFonts w:ascii="Times New Roman" w:hAnsi="Times New Roman"/>
          <w:sz w:val="24"/>
          <w:szCs w:val="24"/>
        </w:rPr>
        <w:t xml:space="preserve"> </w:t>
      </w:r>
      <w:r w:rsidRPr="002E229C">
        <w:rPr>
          <w:rFonts w:ascii="Times New Roman" w:hAnsi="Times New Roman"/>
          <w:sz w:val="24"/>
          <w:szCs w:val="24"/>
        </w:rPr>
        <w:t>Next week, I (51)</w:t>
      </w:r>
      <w:r w:rsidRPr="002E229C">
        <w:rPr>
          <w:rFonts w:ascii="Times New Roman" w:hAnsi="Times New Roman"/>
          <w:sz w:val="24"/>
          <w:szCs w:val="24"/>
        </w:rPr>
        <w:t xml:space="preserve"> _______________ </w:t>
      </w:r>
      <w:r w:rsidRPr="002E229C">
        <w:rPr>
          <w:rFonts w:ascii="Times New Roman" w:hAnsi="Times New Roman"/>
          <w:sz w:val="24"/>
          <w:szCs w:val="24"/>
        </w:rPr>
        <w:t>(have) a trip to</w:t>
      </w:r>
      <w:r w:rsidRPr="002E229C">
        <w:rPr>
          <w:rFonts w:ascii="Times New Roman" w:hAnsi="Times New Roman"/>
          <w:sz w:val="24"/>
          <w:szCs w:val="24"/>
        </w:rPr>
        <w:t xml:space="preserve"> Shanghai. I can’t wait to go </w:t>
      </w:r>
      <w:r w:rsidRPr="002E229C">
        <w:rPr>
          <w:rFonts w:ascii="Times New Roman" w:hAnsi="Times New Roman"/>
          <w:sz w:val="24"/>
          <w:szCs w:val="24"/>
        </w:rPr>
        <w:t>there because it’s</w:t>
      </w:r>
      <w:r w:rsidRPr="002E229C">
        <w:rPr>
          <w:rFonts w:ascii="Times New Roman" w:hAnsi="Times New Roman"/>
          <w:sz w:val="24"/>
          <w:szCs w:val="24"/>
        </w:rPr>
        <w:t xml:space="preserve"> </w:t>
      </w:r>
      <w:r w:rsidRPr="002E229C">
        <w:rPr>
          <w:rFonts w:ascii="Times New Roman" w:hAnsi="Times New Roman"/>
          <w:sz w:val="24"/>
          <w:szCs w:val="24"/>
        </w:rPr>
        <w:t>the (52)</w:t>
      </w:r>
      <w:r w:rsidRPr="002E229C">
        <w:rPr>
          <w:rFonts w:ascii="Times New Roman" w:hAnsi="Times New Roman"/>
          <w:sz w:val="24"/>
          <w:szCs w:val="24"/>
        </w:rPr>
        <w:t xml:space="preserve"> _______________ </w:t>
      </w:r>
      <w:r w:rsidRPr="002E229C">
        <w:rPr>
          <w:rFonts w:ascii="Times New Roman" w:hAnsi="Times New Roman"/>
          <w:sz w:val="24"/>
          <w:szCs w:val="24"/>
        </w:rPr>
        <w:t>(one) time for me to visit</w:t>
      </w:r>
      <w:r w:rsidRPr="002E229C">
        <w:rPr>
          <w:rFonts w:ascii="Times New Roman" w:hAnsi="Times New Roman"/>
          <w:sz w:val="24"/>
          <w:szCs w:val="24"/>
        </w:rPr>
        <w:t xml:space="preserve"> </w:t>
      </w:r>
      <w:r w:rsidRPr="002E229C">
        <w:rPr>
          <w:rFonts w:ascii="Times New Roman" w:hAnsi="Times New Roman"/>
          <w:sz w:val="24"/>
          <w:szCs w:val="24"/>
        </w:rPr>
        <w:t>China. But I’m also a little nervous. I’m afraid</w:t>
      </w:r>
      <w:r w:rsidRPr="002E229C">
        <w:rPr>
          <w:rFonts w:ascii="Times New Roman" w:hAnsi="Times New Roman"/>
          <w:sz w:val="24"/>
          <w:szCs w:val="24"/>
        </w:rPr>
        <w:t xml:space="preserve"> </w:t>
      </w:r>
      <w:r w:rsidRPr="002E229C">
        <w:rPr>
          <w:rFonts w:ascii="Times New Roman" w:hAnsi="Times New Roman"/>
          <w:sz w:val="24"/>
          <w:szCs w:val="24"/>
        </w:rPr>
        <w:t>of staying in (53)</w:t>
      </w:r>
      <w:r w:rsidRPr="002E229C">
        <w:rPr>
          <w:rFonts w:ascii="Times New Roman" w:hAnsi="Times New Roman"/>
          <w:sz w:val="24"/>
          <w:szCs w:val="24"/>
        </w:rPr>
        <w:t xml:space="preserve"> _______________ </w:t>
      </w:r>
      <w:r w:rsidRPr="002E229C">
        <w:rPr>
          <w:rFonts w:ascii="Times New Roman" w:hAnsi="Times New Roman"/>
          <w:sz w:val="24"/>
          <w:szCs w:val="24"/>
        </w:rPr>
        <w:t>new place.</w:t>
      </w:r>
    </w:p>
    <w:p w:rsidR="00F403CB" w:rsidRPr="002E229C" w:rsidP="00F403CB">
      <w:pPr>
        <w:rPr>
          <w:rFonts w:ascii="Times New Roman" w:hAnsi="Times New Roman"/>
          <w:sz w:val="24"/>
          <w:szCs w:val="24"/>
        </w:rPr>
      </w:pPr>
      <w:r w:rsidRPr="002E229C">
        <w:rPr>
          <w:rFonts w:ascii="Times New Roman" w:hAnsi="Times New Roman"/>
          <w:sz w:val="24"/>
          <w:szCs w:val="24"/>
        </w:rPr>
        <w:t>I hope all the things ar</w:t>
      </w:r>
      <w:r w:rsidRPr="002E229C" w:rsidR="007B0DC8">
        <w:rPr>
          <w:rFonts w:ascii="Times New Roman" w:hAnsi="Times New Roman"/>
          <w:sz w:val="24"/>
          <w:szCs w:val="24"/>
        </w:rPr>
        <w:t>e fine. If I have enough time, I’</w:t>
      </w:r>
      <w:r w:rsidRPr="002E229C">
        <w:rPr>
          <w:rFonts w:ascii="Times New Roman" w:hAnsi="Times New Roman"/>
          <w:sz w:val="24"/>
          <w:szCs w:val="24"/>
        </w:rPr>
        <w:t>d like (54)</w:t>
      </w:r>
      <w:r w:rsidRPr="002E229C" w:rsidR="007B0DC8">
        <w:rPr>
          <w:rFonts w:ascii="Times New Roman" w:hAnsi="Times New Roman"/>
          <w:sz w:val="24"/>
          <w:szCs w:val="24"/>
        </w:rPr>
        <w:t xml:space="preserve"> _______________ </w:t>
      </w:r>
      <w:r w:rsidRPr="002E229C">
        <w:rPr>
          <w:rFonts w:ascii="Times New Roman" w:hAnsi="Times New Roman"/>
          <w:sz w:val="24"/>
          <w:szCs w:val="24"/>
        </w:rPr>
        <w:t>(meet) you in Shang</w:t>
      </w:r>
      <w:r w:rsidRPr="002E229C">
        <w:rPr>
          <w:rFonts w:ascii="Times New Roman" w:hAnsi="Times New Roman"/>
          <w:sz w:val="24"/>
          <w:szCs w:val="24"/>
        </w:rPr>
        <w:softHyphen/>
        <w:t>hai. So tell (55)</w:t>
      </w:r>
      <w:r w:rsidRPr="002E229C" w:rsidR="007B0DC8">
        <w:rPr>
          <w:rFonts w:ascii="Times New Roman" w:hAnsi="Times New Roman"/>
          <w:sz w:val="24"/>
          <w:szCs w:val="24"/>
        </w:rPr>
        <w:t xml:space="preserve"> _______________ </w:t>
      </w:r>
      <w:r w:rsidRPr="002E229C">
        <w:rPr>
          <w:rFonts w:ascii="Times New Roman" w:hAnsi="Times New Roman"/>
          <w:sz w:val="24"/>
          <w:szCs w:val="24"/>
        </w:rPr>
        <w:t>(me) more about your</w:t>
      </w:r>
      <w:r w:rsidRPr="002E229C" w:rsidR="007B0DC8">
        <w:rPr>
          <w:rFonts w:ascii="Times New Roman" w:hAnsi="Times New Roman"/>
          <w:sz w:val="24"/>
          <w:szCs w:val="24"/>
        </w:rPr>
        <w:t xml:space="preserve"> </w:t>
      </w:r>
      <w:r w:rsidRPr="002E229C">
        <w:rPr>
          <w:rFonts w:ascii="Times New Roman" w:hAnsi="Times New Roman"/>
          <w:sz w:val="24"/>
          <w:szCs w:val="24"/>
        </w:rPr>
        <w:t>city, OK?</w:t>
      </w:r>
    </w:p>
    <w:p w:rsidR="00F403CB" w:rsidRPr="002E229C" w:rsidP="00F403CB">
      <w:pPr>
        <w:rPr>
          <w:rFonts w:ascii="Times New Roman" w:hAnsi="Times New Roman"/>
          <w:sz w:val="24"/>
          <w:szCs w:val="24"/>
        </w:rPr>
      </w:pPr>
      <w:r w:rsidRPr="002E229C">
        <w:rPr>
          <w:rFonts w:ascii="Times New Roman" w:hAnsi="Times New Roman"/>
          <w:sz w:val="24"/>
          <w:szCs w:val="24"/>
        </w:rPr>
        <w:t>Yours,</w:t>
      </w:r>
    </w:p>
    <w:p w:rsidR="00F403CB" w:rsidRPr="002E229C" w:rsidP="00F403CB">
      <w:pPr>
        <w:rPr>
          <w:rFonts w:ascii="Times New Roman" w:hAnsi="Times New Roman"/>
          <w:sz w:val="24"/>
          <w:szCs w:val="24"/>
        </w:rPr>
      </w:pPr>
      <w:r w:rsidRPr="002E229C">
        <w:rPr>
          <w:rFonts w:ascii="Times New Roman" w:hAnsi="Times New Roman"/>
          <w:sz w:val="24"/>
          <w:szCs w:val="24"/>
        </w:rPr>
        <w:t>Linda</w:t>
      </w:r>
    </w:p>
    <w:p w:rsidR="00F403CB" w:rsidRPr="002E229C" w:rsidP="00F403CB">
      <w:pPr>
        <w:rPr>
          <w:rFonts w:ascii="Times New Roman" w:hAnsi="Times New Roman"/>
          <w:sz w:val="24"/>
          <w:szCs w:val="24"/>
        </w:rPr>
      </w:pPr>
      <w:r w:rsidRPr="002E229C">
        <w:rPr>
          <w:rFonts w:ascii="Times New Roman" w:hAnsi="Times New Roman"/>
          <w:b/>
          <w:sz w:val="24"/>
          <w:szCs w:val="24"/>
        </w:rPr>
        <w:t>VI.</w:t>
      </w:r>
      <w:r w:rsidRPr="002E229C">
        <w:rPr>
          <w:rFonts w:ascii="Times New Roman" w:hAnsi="Times New Roman"/>
          <w:b/>
          <w:sz w:val="24"/>
          <w:szCs w:val="24"/>
        </w:rPr>
        <w:t>书面表达。</w:t>
      </w:r>
      <w:r w:rsidRPr="002E229C">
        <w:rPr>
          <w:rFonts w:ascii="Times New Roman" w:hAnsi="Times New Roman"/>
          <w:sz w:val="24"/>
          <w:szCs w:val="24"/>
        </w:rPr>
        <w:t>(</w:t>
      </w:r>
      <w:r w:rsidRPr="002E229C">
        <w:rPr>
          <w:rFonts w:ascii="Times New Roman" w:hAnsi="Times New Roman"/>
          <w:sz w:val="24"/>
          <w:szCs w:val="24"/>
        </w:rPr>
        <w:t>15</w:t>
      </w:r>
      <w:r w:rsidRPr="002E229C">
        <w:rPr>
          <w:rFonts w:ascii="Times New Roman" w:hAnsi="Times New Roman"/>
          <w:sz w:val="24"/>
          <w:szCs w:val="24"/>
        </w:rPr>
        <w:t>分</w:t>
      </w:r>
      <w:r w:rsidRPr="002E229C">
        <w:rPr>
          <w:rFonts w:ascii="Times New Roman" w:hAnsi="Times New Roman"/>
          <w:sz w:val="24"/>
          <w:szCs w:val="24"/>
        </w:rPr>
        <w:t>)</w:t>
      </w:r>
    </w:p>
    <w:p w:rsidR="00F403CB" w:rsidRPr="002E229C" w:rsidP="00F403CB">
      <w:pPr>
        <w:rPr>
          <w:rFonts w:ascii="Times New Roman" w:hAnsi="Times New Roman"/>
          <w:sz w:val="24"/>
          <w:szCs w:val="24"/>
        </w:rPr>
      </w:pPr>
      <w:r w:rsidRPr="002E229C">
        <w:rPr>
          <w:rFonts w:ascii="Times New Roman" w:hAnsi="Times New Roman"/>
          <w:sz w:val="24"/>
          <w:szCs w:val="24"/>
        </w:rPr>
        <w:t>假如你是</w:t>
      </w:r>
      <w:r w:rsidRPr="002E229C">
        <w:rPr>
          <w:rFonts w:ascii="Times New Roman" w:hAnsi="Times New Roman"/>
          <w:sz w:val="24"/>
          <w:szCs w:val="24"/>
        </w:rPr>
        <w:t>Lisa</w:t>
      </w:r>
      <w:r w:rsidRPr="002E229C">
        <w:rPr>
          <w:rFonts w:ascii="Times New Roman" w:hAnsi="Times New Roman"/>
          <w:sz w:val="24"/>
          <w:szCs w:val="24"/>
        </w:rPr>
        <w:t>，你准备在一个旅游网站上发表一篇文章，为你的家乡济南做一下宣传。请根据以下提示，写一篇短文，介绍一下你的家乡济南吧。</w:t>
      </w:r>
    </w:p>
    <w:p w:rsidR="00F403CB" w:rsidRPr="002E229C" w:rsidP="00F403CB">
      <w:pPr>
        <w:rPr>
          <w:rFonts w:ascii="Times New Roman" w:hAnsi="Times New Roman"/>
          <w:sz w:val="24"/>
          <w:szCs w:val="24"/>
        </w:rPr>
      </w:pPr>
      <w:r w:rsidRPr="002E229C">
        <w:rPr>
          <w:rFonts w:ascii="Times New Roman" w:hAnsi="Times New Roman"/>
          <w:sz w:val="24"/>
          <w:szCs w:val="24"/>
        </w:rPr>
        <w:t>提示：</w:t>
      </w:r>
    </w:p>
    <w:p w:rsidR="00F403CB" w:rsidRPr="002E229C" w:rsidP="007B0DC8">
      <w:pPr>
        <w:rPr>
          <w:rFonts w:ascii="Times New Roman" w:hAnsi="Times New Roman"/>
          <w:sz w:val="24"/>
          <w:szCs w:val="24"/>
        </w:rPr>
      </w:pPr>
      <w:r w:rsidRPr="002E229C">
        <w:rPr>
          <w:rFonts w:ascii="Times New Roman" w:hAnsi="Times New Roman"/>
          <w:sz w:val="24"/>
          <w:szCs w:val="24"/>
        </w:rPr>
        <w:t>1.</w:t>
      </w:r>
      <w:r w:rsidRPr="002E229C">
        <w:rPr>
          <w:rFonts w:ascii="Times New Roman" w:hAnsi="Times New Roman"/>
          <w:sz w:val="24"/>
          <w:szCs w:val="24"/>
        </w:rPr>
        <w:t>位置：山东省中西部</w:t>
      </w:r>
    </w:p>
    <w:p w:rsidR="00F403CB" w:rsidRPr="002E229C" w:rsidP="00F403CB">
      <w:pPr>
        <w:rPr>
          <w:rFonts w:ascii="Times New Roman" w:hAnsi="Times New Roman"/>
          <w:sz w:val="24"/>
          <w:szCs w:val="24"/>
        </w:rPr>
      </w:pPr>
      <w:r w:rsidRPr="002E229C">
        <w:rPr>
          <w:rFonts w:ascii="Times New Roman" w:hAnsi="Times New Roman"/>
          <w:sz w:val="24"/>
          <w:szCs w:val="24"/>
        </w:rPr>
        <w:t>2.</w:t>
      </w:r>
      <w:r w:rsidRPr="002E229C">
        <w:rPr>
          <w:rFonts w:ascii="Times New Roman" w:hAnsi="Times New Roman"/>
          <w:sz w:val="24"/>
          <w:szCs w:val="24"/>
        </w:rPr>
        <w:t>历史文化：两千多年的历史，以泉水闻名，号</w:t>
      </w:r>
      <w:r w:rsidRPr="002E229C">
        <w:rPr>
          <w:rFonts w:ascii="Times New Roman" w:hAnsi="Times New Roman"/>
          <w:sz w:val="24"/>
          <w:szCs w:val="24"/>
        </w:rPr>
        <w:t>称</w:t>
      </w:r>
      <w:r w:rsidRPr="002E229C">
        <w:rPr>
          <w:rFonts w:ascii="Times New Roman" w:hAnsi="Times New Roman"/>
          <w:sz w:val="24"/>
          <w:szCs w:val="24"/>
        </w:rPr>
        <w:t>“</w:t>
      </w:r>
      <w:r w:rsidRPr="002E229C">
        <w:rPr>
          <w:rFonts w:ascii="Times New Roman" w:hAnsi="Times New Roman"/>
          <w:sz w:val="24"/>
          <w:szCs w:val="24"/>
        </w:rPr>
        <w:t>泉城</w:t>
      </w:r>
      <w:r w:rsidRPr="002E229C">
        <w:rPr>
          <w:rFonts w:ascii="Times New Roman" w:hAnsi="Times New Roman"/>
          <w:sz w:val="24"/>
          <w:szCs w:val="24"/>
        </w:rPr>
        <w:t>”</w:t>
      </w:r>
      <w:r w:rsidRPr="002E229C">
        <w:rPr>
          <w:rFonts w:ascii="Times New Roman" w:hAnsi="Times New Roman"/>
          <w:sz w:val="24"/>
          <w:szCs w:val="24"/>
        </w:rPr>
        <w:t>(the City of Springs)</w:t>
      </w:r>
    </w:p>
    <w:p w:rsidR="00F403CB" w:rsidRPr="002E229C" w:rsidP="00F403CB">
      <w:pPr>
        <w:rPr>
          <w:rFonts w:ascii="Times New Roman" w:hAnsi="Times New Roman"/>
          <w:sz w:val="24"/>
          <w:szCs w:val="24"/>
        </w:rPr>
      </w:pPr>
      <w:r w:rsidRPr="002E229C">
        <w:rPr>
          <w:rFonts w:ascii="Times New Roman" w:hAnsi="Times New Roman"/>
          <w:sz w:val="24"/>
          <w:szCs w:val="24"/>
        </w:rPr>
        <w:t>3.</w:t>
      </w:r>
      <w:r w:rsidRPr="002E229C">
        <w:rPr>
          <w:rFonts w:ascii="Times New Roman" w:hAnsi="Times New Roman"/>
          <w:sz w:val="24"/>
          <w:szCs w:val="24"/>
        </w:rPr>
        <w:t>著名景点：趵突泉</w:t>
      </w:r>
      <w:r w:rsidRPr="002E229C">
        <w:rPr>
          <w:rFonts w:ascii="Times New Roman" w:hAnsi="Times New Roman"/>
          <w:sz w:val="24"/>
          <w:szCs w:val="24"/>
        </w:rPr>
        <w:t xml:space="preserve"> </w:t>
      </w:r>
      <w:r w:rsidRPr="002E229C">
        <w:rPr>
          <w:rFonts w:ascii="Times New Roman" w:hAnsi="Times New Roman"/>
          <w:sz w:val="24"/>
          <w:szCs w:val="24"/>
        </w:rPr>
        <w:t>(the Baotu Spring)</w:t>
      </w:r>
      <w:r w:rsidRPr="002E229C">
        <w:rPr>
          <w:rFonts w:ascii="Times New Roman" w:hAnsi="Times New Roman"/>
          <w:sz w:val="24"/>
          <w:szCs w:val="24"/>
        </w:rPr>
        <w:t>，千佛山</w:t>
      </w:r>
      <w:r w:rsidRPr="002E229C">
        <w:rPr>
          <w:rFonts w:ascii="Times New Roman" w:hAnsi="Times New Roman"/>
          <w:sz w:val="24"/>
          <w:szCs w:val="24"/>
        </w:rPr>
        <w:t xml:space="preserve"> (the Thousand-Buddha Mountain)</w:t>
      </w:r>
      <w:r w:rsidRPr="002E229C">
        <w:rPr>
          <w:rFonts w:ascii="Times New Roman" w:hAnsi="Times New Roman"/>
          <w:sz w:val="24"/>
          <w:szCs w:val="24"/>
        </w:rPr>
        <w:t>，五龙潭</w:t>
      </w:r>
      <w:r w:rsidRPr="002E229C">
        <w:rPr>
          <w:rFonts w:ascii="Times New Roman" w:hAnsi="Times New Roman"/>
          <w:sz w:val="24"/>
          <w:szCs w:val="24"/>
        </w:rPr>
        <w:t xml:space="preserve"> (the Five Dragon Pool)</w:t>
      </w:r>
    </w:p>
    <w:p w:rsidR="007B0DC8" w:rsidRPr="002E229C" w:rsidP="00F403CB">
      <w:pPr>
        <w:rPr>
          <w:rFonts w:ascii="Times New Roman" w:hAnsi="Times New Roman"/>
          <w:sz w:val="24"/>
          <w:szCs w:val="24"/>
        </w:rPr>
      </w:pPr>
      <w:r w:rsidRPr="002E229C">
        <w:rPr>
          <w:rFonts w:ascii="Times New Roman" w:hAnsi="Times New Roman"/>
          <w:sz w:val="24"/>
          <w:szCs w:val="24"/>
        </w:rPr>
        <w:t>4.</w:t>
      </w:r>
      <w:r w:rsidRPr="002E229C" w:rsidR="00F403CB">
        <w:rPr>
          <w:rFonts w:ascii="Times New Roman" w:hAnsi="Times New Roman"/>
          <w:sz w:val="24"/>
          <w:szCs w:val="24"/>
        </w:rPr>
        <w:t>观赏时节；春秋季，天气不冷也不热</w:t>
      </w:r>
    </w:p>
    <w:p w:rsidR="00F403CB" w:rsidRPr="002E229C" w:rsidP="00F403CB">
      <w:pPr>
        <w:rPr>
          <w:rFonts w:ascii="Times New Roman" w:hAnsi="Times New Roman"/>
          <w:sz w:val="24"/>
          <w:szCs w:val="24"/>
        </w:rPr>
      </w:pPr>
      <w:r w:rsidRPr="002E229C">
        <w:rPr>
          <w:rFonts w:ascii="Times New Roman" w:hAnsi="Times New Roman"/>
          <w:sz w:val="24"/>
          <w:szCs w:val="24"/>
        </w:rPr>
        <w:t>要求：</w:t>
      </w:r>
    </w:p>
    <w:p w:rsidR="00F403CB" w:rsidRPr="002E229C" w:rsidP="00F403CB">
      <w:pPr>
        <w:rPr>
          <w:rFonts w:ascii="Times New Roman" w:hAnsi="Times New Roman"/>
          <w:sz w:val="24"/>
          <w:szCs w:val="24"/>
        </w:rPr>
      </w:pPr>
      <w:r w:rsidRPr="002E229C">
        <w:rPr>
          <w:rFonts w:ascii="Times New Roman" w:hAnsi="Times New Roman"/>
          <w:sz w:val="24"/>
          <w:szCs w:val="24"/>
        </w:rPr>
        <w:t>1.</w:t>
      </w:r>
      <w:r w:rsidRPr="002E229C" w:rsidR="007B0DC8">
        <w:rPr>
          <w:rFonts w:ascii="Times New Roman" w:hAnsi="Times New Roman"/>
          <w:sz w:val="24"/>
          <w:szCs w:val="24"/>
        </w:rPr>
        <w:t xml:space="preserve"> </w:t>
      </w:r>
      <w:r w:rsidRPr="002E229C">
        <w:rPr>
          <w:rFonts w:ascii="Times New Roman" w:hAnsi="Times New Roman"/>
          <w:sz w:val="24"/>
          <w:szCs w:val="24"/>
        </w:rPr>
        <w:t>60</w:t>
      </w:r>
      <w:r w:rsidRPr="002E229C">
        <w:rPr>
          <w:rFonts w:ascii="Times New Roman" w:hAnsi="Times New Roman"/>
          <w:sz w:val="24"/>
          <w:szCs w:val="24"/>
        </w:rPr>
        <w:t>词左右；</w:t>
      </w:r>
    </w:p>
    <w:p w:rsidR="00F403CB" w:rsidRPr="002E229C" w:rsidP="00F403CB">
      <w:pPr>
        <w:rPr>
          <w:rFonts w:ascii="Times New Roman" w:hAnsi="Times New Roman"/>
          <w:sz w:val="24"/>
          <w:szCs w:val="24"/>
        </w:rPr>
      </w:pPr>
      <w:r w:rsidRPr="002E229C">
        <w:rPr>
          <w:rFonts w:ascii="Times New Roman" w:hAnsi="Times New Roman"/>
          <w:sz w:val="24"/>
          <w:szCs w:val="24"/>
        </w:rPr>
        <w:t>2.</w:t>
      </w:r>
      <w:r w:rsidRPr="002E229C">
        <w:rPr>
          <w:rFonts w:ascii="Times New Roman" w:hAnsi="Times New Roman"/>
          <w:sz w:val="24"/>
          <w:szCs w:val="24"/>
        </w:rPr>
        <w:t>语言表达准确，语义连贯，可适当发挥。</w:t>
      </w:r>
    </w:p>
    <w:p w:rsidR="007B0DC8" w:rsidRPr="002E229C" w:rsidP="00F403CB">
      <w:pPr>
        <w:rPr>
          <w:rFonts w:ascii="Times New Roman" w:hAnsi="Times New Roman"/>
          <w:sz w:val="24"/>
          <w:szCs w:val="24"/>
        </w:rPr>
      </w:pPr>
      <w:r w:rsidRPr="002E229C">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0EBD" w:rsidRPr="007C45D5" w:rsidP="00F20EBD">
      <w:pPr>
        <w:jc w:val="center"/>
        <w:rPr>
          <w:rFonts w:hint="eastAsia"/>
          <w:szCs w:val="21"/>
        </w:rPr>
      </w:pPr>
      <w:r w:rsidRPr="007C45D5">
        <w:rPr>
          <w:rFonts w:hint="eastAsia"/>
          <w:szCs w:val="21"/>
        </w:rPr>
        <w:t>七年级（下）</w:t>
      </w:r>
      <w:r w:rsidRPr="007C45D5">
        <w:rPr>
          <w:rFonts w:hint="eastAsia"/>
          <w:szCs w:val="21"/>
        </w:rPr>
        <w:t>Unit 2</w:t>
      </w:r>
      <w:r w:rsidRPr="007C45D5">
        <w:rPr>
          <w:rFonts w:hint="eastAsia"/>
          <w:szCs w:val="21"/>
        </w:rPr>
        <w:t>能力测试题参考答案</w:t>
      </w:r>
    </w:p>
    <w:p w:rsidR="00F20EBD" w:rsidRPr="007C45D5" w:rsidP="00F20EBD">
      <w:pPr>
        <w:rPr>
          <w:rFonts w:hint="eastAsia"/>
          <w:szCs w:val="21"/>
        </w:rPr>
      </w:pPr>
      <w:r w:rsidRPr="007C45D5">
        <w:rPr>
          <w:rFonts w:hint="eastAsia"/>
          <w:szCs w:val="21"/>
        </w:rPr>
        <w:t>笔试部分</w:t>
      </w:r>
      <w:r w:rsidRPr="007C45D5">
        <w:rPr>
          <w:rFonts w:hint="eastAsia"/>
          <w:szCs w:val="21"/>
        </w:rPr>
        <w:t xml:space="preserve"> </w:t>
      </w:r>
    </w:p>
    <w:p w:rsidR="00F20EBD" w:rsidRPr="007C45D5" w:rsidP="00F20EBD">
      <w:pPr>
        <w:rPr>
          <w:rFonts w:hint="eastAsia"/>
          <w:szCs w:val="21"/>
        </w:rPr>
      </w:pPr>
      <w:r w:rsidRPr="007C45D5">
        <w:rPr>
          <w:rFonts w:hint="eastAsia"/>
          <w:szCs w:val="21"/>
        </w:rPr>
        <w:t>第一卷</w:t>
      </w:r>
    </w:p>
    <w:p w:rsidR="00F20EBD" w:rsidRPr="007C45D5" w:rsidP="00F20EBD">
      <w:pPr>
        <w:rPr>
          <w:szCs w:val="21"/>
        </w:rPr>
      </w:pPr>
      <w:r w:rsidRPr="007C45D5">
        <w:rPr>
          <w:szCs w:val="21"/>
        </w:rPr>
        <w:t xml:space="preserve">I. </w:t>
      </w:r>
    </w:p>
    <w:p w:rsidR="00F20EBD" w:rsidRPr="007C45D5" w:rsidP="00F20EBD">
      <w:pPr>
        <w:rPr>
          <w:szCs w:val="21"/>
        </w:rPr>
      </w:pPr>
      <w:r w:rsidRPr="007C45D5">
        <w:rPr>
          <w:szCs w:val="21"/>
        </w:rPr>
        <w:t xml:space="preserve">1-5 ABCAA    </w:t>
      </w:r>
      <w:r w:rsidRPr="007C45D5">
        <w:rPr>
          <w:szCs w:val="21"/>
        </w:rPr>
        <w:tab/>
        <w:t>6-10 CBACB</w:t>
      </w:r>
    </w:p>
    <w:p w:rsidR="00F20EBD" w:rsidRPr="007C45D5" w:rsidP="00F20EBD">
      <w:pPr>
        <w:rPr>
          <w:szCs w:val="21"/>
        </w:rPr>
      </w:pPr>
      <w:r w:rsidRPr="007C45D5">
        <w:rPr>
          <w:szCs w:val="21"/>
        </w:rPr>
        <w:t xml:space="preserve">II. </w:t>
      </w:r>
    </w:p>
    <w:p w:rsidR="00F20EBD" w:rsidRPr="007C45D5" w:rsidP="00F20EBD">
      <w:pPr>
        <w:rPr>
          <w:szCs w:val="21"/>
        </w:rPr>
      </w:pPr>
      <w:r w:rsidRPr="007C45D5">
        <w:rPr>
          <w:szCs w:val="21"/>
        </w:rPr>
        <w:t xml:space="preserve">11-15 BACBB  </w:t>
      </w:r>
      <w:r w:rsidRPr="007C45D5">
        <w:rPr>
          <w:szCs w:val="21"/>
        </w:rPr>
        <w:tab/>
        <w:t>16-20 CACAC</w:t>
      </w:r>
    </w:p>
    <w:p w:rsidR="00F20EBD" w:rsidRPr="007C45D5" w:rsidP="00F20EBD">
      <w:pPr>
        <w:rPr>
          <w:szCs w:val="21"/>
        </w:rPr>
      </w:pPr>
      <w:r w:rsidRPr="007C45D5">
        <w:rPr>
          <w:szCs w:val="21"/>
        </w:rPr>
        <w:t xml:space="preserve">III. </w:t>
      </w:r>
    </w:p>
    <w:p w:rsidR="00F20EBD" w:rsidRPr="007C45D5" w:rsidP="00F20EBD">
      <w:pPr>
        <w:rPr>
          <w:szCs w:val="21"/>
        </w:rPr>
      </w:pPr>
      <w:r w:rsidRPr="007C45D5">
        <w:rPr>
          <w:szCs w:val="21"/>
        </w:rPr>
        <w:t xml:space="preserve">21-25 BDACB   </w:t>
      </w:r>
      <w:r w:rsidRPr="007C45D5">
        <w:rPr>
          <w:szCs w:val="21"/>
        </w:rPr>
        <w:tab/>
        <w:t>26-30 BADCA</w:t>
      </w:r>
    </w:p>
    <w:p w:rsidR="00F20EBD" w:rsidRPr="007C45D5" w:rsidP="00F20EBD">
      <w:pPr>
        <w:rPr>
          <w:szCs w:val="21"/>
        </w:rPr>
      </w:pPr>
      <w:r w:rsidRPr="007C45D5">
        <w:rPr>
          <w:szCs w:val="21"/>
        </w:rPr>
        <w:t xml:space="preserve">31-35 BCADB </w:t>
      </w:r>
      <w:r w:rsidRPr="007C45D5">
        <w:rPr>
          <w:szCs w:val="21"/>
        </w:rPr>
        <w:tab/>
        <w:t>36-40 ACCDA</w:t>
      </w:r>
    </w:p>
    <w:p w:rsidR="00F20EBD" w:rsidRPr="007C45D5" w:rsidP="00F20EBD">
      <w:pPr>
        <w:rPr>
          <w:rFonts w:hint="eastAsia"/>
          <w:szCs w:val="21"/>
        </w:rPr>
      </w:pPr>
      <w:r w:rsidRPr="007C45D5">
        <w:rPr>
          <w:rFonts w:hint="eastAsia"/>
          <w:szCs w:val="21"/>
        </w:rPr>
        <w:t>第二卷</w:t>
      </w:r>
      <w:r w:rsidRPr="007C45D5">
        <w:rPr>
          <w:rFonts w:hint="eastAsia"/>
          <w:szCs w:val="21"/>
        </w:rPr>
        <w:t xml:space="preserve"> (One possible version) </w:t>
      </w:r>
    </w:p>
    <w:p w:rsidR="00F20EBD" w:rsidRPr="007C45D5" w:rsidP="00F20EBD">
      <w:pPr>
        <w:rPr>
          <w:szCs w:val="21"/>
        </w:rPr>
      </w:pPr>
      <w:r w:rsidRPr="007C45D5">
        <w:rPr>
          <w:szCs w:val="21"/>
        </w:rPr>
        <w:t xml:space="preserve">IV. </w:t>
      </w:r>
    </w:p>
    <w:p w:rsidR="00F20EBD" w:rsidRPr="007C45D5" w:rsidP="00F20EBD">
      <w:pPr>
        <w:rPr>
          <w:szCs w:val="21"/>
        </w:rPr>
      </w:pPr>
      <w:r w:rsidRPr="007C45D5">
        <w:rPr>
          <w:szCs w:val="21"/>
        </w:rPr>
        <w:t xml:space="preserve">41. to stay  </w:t>
      </w:r>
      <w:r w:rsidRPr="007C45D5">
        <w:rPr>
          <w:szCs w:val="21"/>
        </w:rPr>
        <w:tab/>
      </w:r>
      <w:r w:rsidRPr="007C45D5">
        <w:rPr>
          <w:szCs w:val="21"/>
        </w:rPr>
        <w:tab/>
        <w:t xml:space="preserve">42. possible  </w:t>
      </w:r>
    </w:p>
    <w:p w:rsidR="00F20EBD" w:rsidRPr="007C45D5" w:rsidP="00F20EBD">
      <w:pPr>
        <w:rPr>
          <w:szCs w:val="21"/>
        </w:rPr>
      </w:pPr>
      <w:r w:rsidRPr="007C45D5">
        <w:rPr>
          <w:szCs w:val="21"/>
        </w:rPr>
        <w:t xml:space="preserve">43. </w:t>
      </w:r>
      <w:smartTag w:uri="urn:schemas-microsoft-com:office:smarttags" w:element="place">
        <w:smartTag w:uri="urn:schemas-microsoft-com:office:smarttags" w:element="country-region">
          <w:r w:rsidRPr="007C45D5">
            <w:rPr>
              <w:szCs w:val="21"/>
            </w:rPr>
            <w:t>France</w:t>
          </w:r>
        </w:smartTag>
      </w:smartTag>
      <w:r w:rsidRPr="007C45D5">
        <w:rPr>
          <w:szCs w:val="21"/>
        </w:rPr>
        <w:t xml:space="preserve">  </w:t>
      </w:r>
      <w:r w:rsidRPr="007C45D5">
        <w:rPr>
          <w:szCs w:val="21"/>
        </w:rPr>
        <w:tab/>
      </w:r>
      <w:r>
        <w:rPr>
          <w:rFonts w:hint="eastAsia"/>
          <w:szCs w:val="21"/>
        </w:rPr>
        <w:tab/>
      </w:r>
      <w:r w:rsidRPr="007C45D5">
        <w:rPr>
          <w:szCs w:val="21"/>
        </w:rPr>
        <w:t xml:space="preserve">44. perfect  </w:t>
      </w:r>
    </w:p>
    <w:p w:rsidR="00F20EBD" w:rsidRPr="007C45D5" w:rsidP="00F20EBD">
      <w:pPr>
        <w:rPr>
          <w:szCs w:val="21"/>
        </w:rPr>
      </w:pPr>
      <w:r w:rsidRPr="007C45D5">
        <w:rPr>
          <w:szCs w:val="21"/>
        </w:rPr>
        <w:t xml:space="preserve">45. excellent  </w:t>
      </w:r>
    </w:p>
    <w:p w:rsidR="00F20EBD" w:rsidRPr="007C45D5" w:rsidP="00F20EBD">
      <w:pPr>
        <w:rPr>
          <w:szCs w:val="21"/>
        </w:rPr>
      </w:pPr>
      <w:r w:rsidRPr="007C45D5">
        <w:rPr>
          <w:szCs w:val="21"/>
        </w:rPr>
        <w:t xml:space="preserve">V. </w:t>
      </w:r>
    </w:p>
    <w:p w:rsidR="00F20EBD" w:rsidRPr="007C45D5" w:rsidP="00F20EBD">
      <w:pPr>
        <w:rPr>
          <w:szCs w:val="21"/>
        </w:rPr>
      </w:pPr>
      <w:r w:rsidRPr="007C45D5">
        <w:rPr>
          <w:szCs w:val="21"/>
        </w:rPr>
        <w:t xml:space="preserve">46. with  </w:t>
      </w:r>
      <w:r w:rsidRPr="007C45D5">
        <w:rPr>
          <w:szCs w:val="21"/>
        </w:rPr>
        <w:tab/>
      </w:r>
      <w:r w:rsidRPr="007C45D5">
        <w:rPr>
          <w:szCs w:val="21"/>
        </w:rPr>
        <w:tab/>
        <w:t xml:space="preserve">47. tastes  </w:t>
      </w:r>
    </w:p>
    <w:p w:rsidR="00F20EBD" w:rsidRPr="007C45D5" w:rsidP="00F20EBD">
      <w:pPr>
        <w:rPr>
          <w:szCs w:val="21"/>
        </w:rPr>
      </w:pPr>
      <w:r w:rsidRPr="007C45D5">
        <w:rPr>
          <w:szCs w:val="21"/>
        </w:rPr>
        <w:t xml:space="preserve">48. so  </w:t>
      </w:r>
      <w:r w:rsidRPr="007C45D5">
        <w:rPr>
          <w:szCs w:val="21"/>
        </w:rPr>
        <w:tab/>
      </w:r>
      <w:r w:rsidRPr="007C45D5">
        <w:rPr>
          <w:szCs w:val="21"/>
        </w:rPr>
        <w:tab/>
      </w:r>
      <w:r>
        <w:rPr>
          <w:rFonts w:hint="eastAsia"/>
          <w:szCs w:val="21"/>
        </w:rPr>
        <w:tab/>
      </w:r>
      <w:r w:rsidRPr="007C45D5">
        <w:rPr>
          <w:szCs w:val="21"/>
        </w:rPr>
        <w:t xml:space="preserve">49. reading  </w:t>
      </w:r>
    </w:p>
    <w:p w:rsidR="00F20EBD" w:rsidRPr="007C45D5" w:rsidP="00F20EBD">
      <w:pPr>
        <w:rPr>
          <w:szCs w:val="21"/>
        </w:rPr>
      </w:pPr>
      <w:r w:rsidRPr="007C45D5">
        <w:rPr>
          <w:szCs w:val="21"/>
        </w:rPr>
        <w:t xml:space="preserve">50. stories  </w:t>
      </w:r>
      <w:r w:rsidRPr="007C45D5">
        <w:rPr>
          <w:szCs w:val="21"/>
        </w:rPr>
        <w:tab/>
      </w:r>
      <w:r w:rsidRPr="007C45D5">
        <w:rPr>
          <w:szCs w:val="21"/>
        </w:rPr>
        <w:tab/>
        <w:t xml:space="preserve">51. will have  </w:t>
      </w:r>
    </w:p>
    <w:p w:rsidR="00F20EBD" w:rsidRPr="007C45D5" w:rsidP="00F20EBD">
      <w:pPr>
        <w:rPr>
          <w:szCs w:val="21"/>
        </w:rPr>
      </w:pPr>
      <w:r w:rsidRPr="007C45D5">
        <w:rPr>
          <w:szCs w:val="21"/>
        </w:rPr>
        <w:t xml:space="preserve">52. first  </w:t>
      </w:r>
      <w:r w:rsidRPr="007C45D5">
        <w:rPr>
          <w:szCs w:val="21"/>
        </w:rPr>
        <w:tab/>
      </w:r>
      <w:r w:rsidRPr="007C45D5">
        <w:rPr>
          <w:szCs w:val="21"/>
        </w:rPr>
        <w:tab/>
        <w:t xml:space="preserve">53. a  </w:t>
      </w:r>
    </w:p>
    <w:p w:rsidR="00F20EBD" w:rsidRPr="007C45D5" w:rsidP="00F20EBD">
      <w:pPr>
        <w:rPr>
          <w:szCs w:val="21"/>
        </w:rPr>
      </w:pPr>
      <w:r w:rsidRPr="007C45D5">
        <w:rPr>
          <w:szCs w:val="21"/>
        </w:rPr>
        <w:t xml:space="preserve">54. to meet  </w:t>
      </w:r>
      <w:r w:rsidRPr="007C45D5">
        <w:rPr>
          <w:szCs w:val="21"/>
        </w:rPr>
        <w:tab/>
      </w:r>
      <w:r>
        <w:rPr>
          <w:rFonts w:hint="eastAsia"/>
          <w:szCs w:val="21"/>
        </w:rPr>
        <w:tab/>
      </w:r>
      <w:r w:rsidRPr="007C45D5">
        <w:rPr>
          <w:szCs w:val="21"/>
        </w:rPr>
        <w:t>55. me</w:t>
      </w:r>
    </w:p>
    <w:p w:rsidR="00F20EBD" w:rsidRPr="007C45D5" w:rsidP="00F20EBD">
      <w:pPr>
        <w:rPr>
          <w:szCs w:val="21"/>
        </w:rPr>
      </w:pPr>
      <w:r w:rsidRPr="007C45D5">
        <w:rPr>
          <w:szCs w:val="21"/>
        </w:rPr>
        <w:t xml:space="preserve">VI. </w:t>
      </w:r>
    </w:p>
    <w:p w:rsidR="00F20EBD" w:rsidRPr="007C45D5" w:rsidP="00F20EBD">
      <w:pPr>
        <w:rPr>
          <w:szCs w:val="21"/>
        </w:rPr>
      </w:pPr>
      <w:smartTag w:uri="urn:schemas-microsoft-com:office:smarttags" w:element="place">
        <w:smartTag w:uri="urn:schemas-microsoft-com:office:smarttags" w:element="City">
          <w:r w:rsidRPr="007C45D5">
            <w:rPr>
              <w:szCs w:val="21"/>
            </w:rPr>
            <w:t>Jinan</w:t>
          </w:r>
        </w:smartTag>
      </w:smartTag>
      <w:r w:rsidRPr="007C45D5">
        <w:rPr>
          <w:szCs w:val="21"/>
        </w:rPr>
        <w:t xml:space="preserve"> is my hometown. It lies in the midwest of </w:t>
      </w:r>
      <w:smartTag w:uri="urn:schemas-microsoft-com:office:smarttags" w:element="place">
        <w:smartTag w:uri="urn:schemas-microsoft-com:office:smarttags" w:element="State">
          <w:r w:rsidRPr="007C45D5">
            <w:rPr>
              <w:szCs w:val="21"/>
            </w:rPr>
            <w:t>Shandong</w:t>
          </w:r>
        </w:smartTag>
      </w:smartTag>
      <w:r w:rsidRPr="007C45D5">
        <w:rPr>
          <w:szCs w:val="21"/>
        </w:rPr>
        <w:t xml:space="preserve">, and has a history of over 2,000 years. It is famous for its spring water, so people call it the City of </w:t>
      </w:r>
      <w:smartTag w:uri="urn:schemas-microsoft-com:office:smarttags" w:element="place">
        <w:smartTag w:uri="urn:schemas-microsoft-com:office:smarttags" w:element="City">
          <w:r w:rsidRPr="007C45D5">
            <w:rPr>
              <w:szCs w:val="21"/>
            </w:rPr>
            <w:t>Springs</w:t>
          </w:r>
        </w:smartTag>
      </w:smartTag>
      <w:r w:rsidRPr="007C45D5">
        <w:rPr>
          <w:szCs w:val="21"/>
        </w:rPr>
        <w:t xml:space="preserve">. In </w:t>
      </w:r>
      <w:smartTag w:uri="urn:schemas-microsoft-com:office:smarttags" w:element="City">
        <w:r w:rsidRPr="007C45D5">
          <w:rPr>
            <w:szCs w:val="21"/>
          </w:rPr>
          <w:t>Jinan</w:t>
        </w:r>
      </w:smartTag>
      <w:r w:rsidRPr="007C45D5">
        <w:rPr>
          <w:szCs w:val="21"/>
        </w:rPr>
        <w:t xml:space="preserve">, you can visit many places of interest, such as the Baotu Spring, the </w:t>
      </w:r>
      <w:smartTag w:uri="urn:schemas-microsoft-com:office:smarttags" w:element="place">
        <w:smartTag w:uri="urn:schemas-microsoft-com:office:smarttags" w:element="PlaceName">
          <w:r w:rsidRPr="007C45D5">
            <w:rPr>
              <w:szCs w:val="21"/>
            </w:rPr>
            <w:t>Thousand-Buddha</w:t>
          </w:r>
        </w:smartTag>
        <w:r w:rsidRPr="007C45D5">
          <w:rPr>
            <w:szCs w:val="21"/>
          </w:rPr>
          <w:t xml:space="preserve"> </w:t>
        </w:r>
        <w:smartTag w:uri="urn:schemas-microsoft-com:office:smarttags" w:element="PlaceType">
          <w:r w:rsidRPr="007C45D5">
            <w:rPr>
              <w:szCs w:val="21"/>
            </w:rPr>
            <w:t>Mountain</w:t>
          </w:r>
        </w:smartTag>
      </w:smartTag>
      <w:r w:rsidRPr="007C45D5">
        <w:rPr>
          <w:szCs w:val="21"/>
        </w:rPr>
        <w:t xml:space="preserve"> and the Five Dragon Pool. The best time to visit </w:t>
      </w:r>
      <w:smartTag w:uri="urn:schemas-microsoft-com:office:smarttags" w:element="place">
        <w:smartTag w:uri="urn:schemas-microsoft-com:office:smarttags" w:element="City">
          <w:r w:rsidRPr="007C45D5">
            <w:rPr>
              <w:szCs w:val="21"/>
            </w:rPr>
            <w:t>Jinan</w:t>
          </w:r>
        </w:smartTag>
      </w:smartTag>
      <w:r w:rsidRPr="007C45D5">
        <w:rPr>
          <w:szCs w:val="21"/>
        </w:rPr>
        <w:t xml:space="preserve"> is spring and autumn, because the weather then is not cold or hot. </w:t>
      </w:r>
      <w:smartTag w:uri="urn:schemas-microsoft-com:office:smarttags" w:element="City">
        <w:r w:rsidRPr="007C45D5">
          <w:rPr>
            <w:szCs w:val="21"/>
          </w:rPr>
          <w:t>Jinan</w:t>
        </w:r>
      </w:smartTag>
      <w:r w:rsidRPr="007C45D5">
        <w:rPr>
          <w:szCs w:val="21"/>
        </w:rPr>
        <w:t xml:space="preserve"> is a great city for everyone, so why not visit </w:t>
      </w:r>
      <w:smartTag w:uri="urn:schemas-microsoft-com:office:smarttags" w:element="place">
        <w:smartTag w:uri="urn:schemas-microsoft-com:office:smarttags" w:element="City">
          <w:r w:rsidRPr="007C45D5">
            <w:rPr>
              <w:szCs w:val="21"/>
            </w:rPr>
            <w:t>Jinan</w:t>
          </w:r>
        </w:smartTag>
      </w:smartTag>
      <w:r w:rsidRPr="007C45D5">
        <w:rPr>
          <w:szCs w:val="21"/>
        </w:rPr>
        <w:t xml:space="preserve"> this year?</w:t>
      </w:r>
    </w:p>
    <w:sectPr>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1">
    <w:nsid w:val="00000003"/>
    <w:multiLevelType w:val="multilevel"/>
    <w:tmpl w:val="00000002"/>
    <w:lvl w:ilvl="0">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nsid w:val="00000005"/>
    <w:multiLevelType w:val="multilevel"/>
    <w:tmpl w:val="00000004"/>
    <w:lvl w:ilvl="0">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nsid w:val="00000007"/>
    <w:multiLevelType w:val="multilevel"/>
    <w:tmpl w:val="00000006"/>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
    <w:nsid w:val="00000009"/>
    <w:multiLevelType w:val="multilevel"/>
    <w:tmpl w:val="00000008"/>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5">
    <w:nsid w:val="0000000B"/>
    <w:multiLevelType w:val="multilevel"/>
    <w:tmpl w:val="0000000A"/>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nsid w:val="0000000D"/>
    <w:multiLevelType w:val="multilevel"/>
    <w:tmpl w:val="0000000C"/>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7">
    <w:nsid w:val="0000000F"/>
    <w:multiLevelType w:val="multilevel"/>
    <w:tmpl w:val="0000000E"/>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nsid w:val="723D65A8"/>
    <w:multiLevelType w:val="hybridMultilevel"/>
    <w:tmpl w:val="C2DAB3A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5891"/>
    <w:pPr>
      <w:ind w:firstLine="420" w:firstLineChars="200"/>
    </w:pPr>
  </w:style>
  <w:style w:type="table" w:styleId="TableGrid">
    <w:name w:val="Table Grid"/>
    <w:basedOn w:val="TableNormal"/>
    <w:uiPriority w:val="39"/>
    <w:rsid w:val="00B02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Char"/>
    <w:uiPriority w:val="99"/>
    <w:semiHidden/>
    <w:unhideWhenUsed/>
    <w:rsid w:val="00F20E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F20EBD"/>
    <w:rPr>
      <w:kern w:val="2"/>
      <w:sz w:val="18"/>
      <w:szCs w:val="18"/>
    </w:rPr>
  </w:style>
  <w:style w:type="paragraph" w:styleId="Footer">
    <w:name w:val="footer"/>
    <w:basedOn w:val="Normal"/>
    <w:link w:val="Char0"/>
    <w:uiPriority w:val="99"/>
    <w:semiHidden/>
    <w:unhideWhenUsed/>
    <w:rsid w:val="00F20EBD"/>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F20EBD"/>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1937</Words>
  <Characters>11047</Characters>
  <Application>Microsoft Office Word</Application>
  <DocSecurity>0</DocSecurity>
  <Lines>92</Lines>
  <Paragraphs>25</Paragraphs>
  <ScaleCrop>false</ScaleCrop>
  <Company/>
  <LinksUpToDate>false</LinksUpToDate>
  <CharactersWithSpaces>12959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微软用户</cp:lastModifiedBy>
  <cp:revision>2</cp:revision>
  <dcterms:created xsi:type="dcterms:W3CDTF">2018-10-26T07:04:00Z</dcterms:created>
  <dcterms:modified xsi:type="dcterms:W3CDTF">2018-10-26T07:04:00Z</dcterms:modified>
</cp:coreProperties>
</file>